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云林山馆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★★★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中国城市科学研究会绿色建筑研究中心   V2.0.1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96.0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64.0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180.0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89.0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总得分：Q=（Q0+Q1+Q2+Q3+Q4+Q5+QA）/10=102.9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