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image/png" PartName="/word/media/document_image_rId4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北京·生生不息--硅谷电脑城绿色低碳改造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4884839" cy="3231159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4839" cy="323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项目地址：北京市海淀区中关村科技园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报告日期：2024年3月17日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项目名称：北京·生生不息--硅谷电脑城绿色低碳改造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依据标准：《绿色建筑评价标准》（京津冀）DB11/T 825-2021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177.0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1051.0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pn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