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南漳县全民健身中心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报告日期：2024年8月16日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项目名称：南漳县全民健身中心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参评阶段：设计阶段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围护结构提高10%或负荷降低10%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围护结构提高10%或负荷降低10%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57.0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72.0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84.0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28.0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751.0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工程质量保险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