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宁波艾利特科技园区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项目地址：宁波国家高新区科兴路96号艾利特科技园内，新晖路以北，杨木碶路以西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报告日期：2024年3月7日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项目名称：宁波艾利特科技园区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参评阶段：绿建方案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sectPr>
      <w:headerReference w:type="default" r:id="rId3"/>
      <w:footerReference w:type="default" r:id="rId5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footer.xml" Type="http://schemas.openxmlformats.org/officeDocument/2006/relationships/footer" Id="rId5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