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山居诗画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5732145" cy="8161589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8161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报告日期：2024年3月15日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项目名称：山居诗画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参评阶段：绿建方案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sectPr>
      <w:headerReference w:type="default" r:id="rId3"/>
      <w:footerReference w:type="default" r:id="rId5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footer.xml" Type="http://schemas.openxmlformats.org/officeDocument/2006/relationships/footer" Id="rId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