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新上年产1000万标米高压胶管生产项目-办公楼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业主单位：衡水银利橡塑制品有限公司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设计单位：衡水市水利勘察设计院有限责任公司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报告日期：2025年3月19日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项目名称：新上年产1000万标米高压胶管生产项目-办公楼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50378-2024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sectPr>
      <w:headerReference w:type="default" r:id="rId3"/>
      <w:footerReference w:type="default" r:id="rId5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footer.xml" Type="http://schemas.openxmlformats.org/officeDocument/2006/relationships/footer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