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景县广播电视发射塔建设项目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景县融媒体中心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参与单位名称：中广国际设计有限公司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59.0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31.0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42.0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25.0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总得分：Q=（Q0+Q1+Q2+Q3+Q4+Q5+QA）/10=65.2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59.0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