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6C9B6" w14:textId="77777777" w:rsidR="00933FD2" w:rsidRDefault="00933FD2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25050E41" w14:textId="77777777" w:rsidR="00933FD2" w:rsidRDefault="00933FD2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4E00A3DC" w14:textId="77777777" w:rsidR="00933FD2" w:rsidRDefault="00F40C45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建筑全能耗报告书</w:t>
      </w:r>
    </w:p>
    <w:p w14:paraId="099B1D5F" w14:textId="77777777" w:rsidR="00933FD2" w:rsidRDefault="00F40C45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公共建筑</w:t>
      </w:r>
      <w:bookmarkEnd w:id="0"/>
    </w:p>
    <w:p w14:paraId="1EC26EF3" w14:textId="77777777" w:rsidR="00933FD2" w:rsidRDefault="00933FD2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242724EA" w14:textId="77777777" w:rsidR="00933FD2" w:rsidRDefault="00933FD2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933FD2" w14:paraId="59B624CD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0CBFE72C" w14:textId="77777777" w:rsidR="00933FD2" w:rsidRDefault="00F40C45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914455F" w14:textId="77777777" w:rsidR="00933FD2" w:rsidRDefault="00F40C4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ascii="宋体" w:hAnsi="宋体" w:hint="eastAsia"/>
                <w:szCs w:val="21"/>
              </w:rPr>
              <w:t>槐园新忆</w:t>
            </w:r>
            <w:bookmarkEnd w:id="1"/>
          </w:p>
        </w:tc>
      </w:tr>
      <w:tr w:rsidR="00933FD2" w14:paraId="1C85A97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BAEBDC4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9B2D442" w14:textId="77777777" w:rsidR="00933FD2" w:rsidRDefault="00933FD2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陕西</w:t>
            </w:r>
            <w:r>
              <w:t>-</w:t>
            </w:r>
            <w:r>
              <w:t>西安</w:t>
            </w:r>
            <w:bookmarkEnd w:id="2"/>
          </w:p>
        </w:tc>
      </w:tr>
      <w:tr w:rsidR="00933FD2" w14:paraId="3F967AC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EC30AA1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B7B9882" w14:textId="77777777" w:rsidR="00933FD2" w:rsidRDefault="00933FD2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933FD2" w14:paraId="1E99D376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AF13668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2C0EEE6" w14:textId="77777777" w:rsidR="00933FD2" w:rsidRDefault="00933FD2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933FD2" w14:paraId="3A327938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E520A8C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C6B4491" w14:textId="77777777" w:rsidR="00933FD2" w:rsidRDefault="00933FD2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933FD2" w14:paraId="04A5D3D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612DA3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420AD51" w14:textId="77777777" w:rsidR="00933FD2" w:rsidRDefault="00933FD2">
            <w:pPr>
              <w:rPr>
                <w:rFonts w:ascii="宋体" w:hAnsi="宋体"/>
                <w:szCs w:val="21"/>
              </w:rPr>
            </w:pPr>
          </w:p>
        </w:tc>
      </w:tr>
      <w:tr w:rsidR="00933FD2" w14:paraId="5D51847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8BDC483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5328BFC3" w14:textId="77777777" w:rsidR="00933FD2" w:rsidRDefault="00933FD2">
            <w:pPr>
              <w:rPr>
                <w:rFonts w:ascii="宋体" w:hAnsi="宋体"/>
                <w:szCs w:val="21"/>
              </w:rPr>
            </w:pPr>
          </w:p>
        </w:tc>
      </w:tr>
      <w:tr w:rsidR="00933FD2" w14:paraId="7CD82FF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52AC68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DACE4F3" w14:textId="77777777" w:rsidR="00933FD2" w:rsidRDefault="00933FD2">
            <w:pPr>
              <w:rPr>
                <w:rFonts w:ascii="宋体" w:hAnsi="宋体"/>
                <w:szCs w:val="21"/>
              </w:rPr>
            </w:pPr>
          </w:p>
        </w:tc>
      </w:tr>
      <w:tr w:rsidR="00933FD2" w14:paraId="7AC2C4AA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CB41F73" w14:textId="77777777" w:rsidR="00933FD2" w:rsidRDefault="00F40C4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5272BA8" w14:textId="77777777" w:rsidR="00933FD2" w:rsidRDefault="00F40C45"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ascii="宋体" w:hAnsi="宋体" w:hint="eastAsia"/>
                <w:szCs w:val="21"/>
              </w:rPr>
              <w:t>2024年12月30日</w:t>
            </w:r>
            <w:bookmarkEnd w:id="6"/>
          </w:p>
        </w:tc>
      </w:tr>
    </w:tbl>
    <w:p w14:paraId="1CFF98AF" w14:textId="77777777" w:rsidR="00933FD2" w:rsidRDefault="00933FD2">
      <w:pPr>
        <w:rPr>
          <w:rFonts w:ascii="宋体" w:hAnsi="宋体"/>
          <w:lang w:val="en-US"/>
        </w:rPr>
      </w:pPr>
    </w:p>
    <w:p w14:paraId="14912CD8" w14:textId="77777777" w:rsidR="00933FD2" w:rsidRDefault="00933FD2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6CFFEF65" wp14:editId="318FE735">
            <wp:extent cx="1514634" cy="1514634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0"/>
        <w:gridCol w:w="3780"/>
      </w:tblGrid>
      <w:tr w:rsidR="00933FD2" w14:paraId="1EACB1F2" w14:textId="77777777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07227F2" w14:textId="77777777" w:rsidR="00933FD2" w:rsidRDefault="00F40C45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67341B5" w14:textId="77777777" w:rsidR="00933FD2" w:rsidRDefault="00F40C45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ascii="宋体" w:hAnsi="宋体" w:hint="eastAsia"/>
              </w:rPr>
              <w:t>能耗计算BESI2024</w:t>
            </w:r>
            <w:bookmarkEnd w:id="8"/>
          </w:p>
        </w:tc>
      </w:tr>
      <w:tr w:rsidR="00933FD2" w14:paraId="38494694" w14:textId="77777777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23347AF" w14:textId="77777777" w:rsidR="00933FD2" w:rsidRDefault="00F40C4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6451FC4F" w14:textId="77777777" w:rsidR="00933FD2" w:rsidRDefault="00F40C4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ascii="宋体" w:hAnsi="宋体" w:hint="eastAsia"/>
                <w:szCs w:val="18"/>
              </w:rPr>
              <w:t>20240430(SP1)</w:t>
            </w:r>
            <w:bookmarkEnd w:id="9"/>
          </w:p>
        </w:tc>
      </w:tr>
      <w:tr w:rsidR="00933FD2" w14:paraId="3E97358B" w14:textId="77777777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E257A79" w14:textId="77777777" w:rsidR="00933FD2" w:rsidRDefault="00F40C4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2ED86493" w14:textId="77777777" w:rsidR="00933FD2" w:rsidRDefault="00F40C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北京绿建软件股份有限公司</w:t>
            </w:r>
          </w:p>
        </w:tc>
      </w:tr>
      <w:tr w:rsidR="00933FD2" w14:paraId="0804F6A0" w14:textId="77777777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49EDDCAD" w14:textId="77777777" w:rsidR="00933FD2" w:rsidRDefault="00F40C45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4537C81E" w14:textId="77777777" w:rsidR="00933FD2" w:rsidRDefault="00F40C4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ascii="宋体" w:hAnsi="宋体" w:hint="eastAsia"/>
                <w:szCs w:val="18"/>
              </w:rPr>
              <w:t>T15309214519</w:t>
            </w:r>
            <w:bookmarkEnd w:id="10"/>
            <w:r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417615CB" w14:textId="77777777" w:rsidR="00933FD2" w:rsidRDefault="00F40C45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6A2ED307" w14:textId="77777777" w:rsidR="00933FD2" w:rsidRDefault="00933FD2">
      <w:pPr>
        <w:pStyle w:val="a6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21629BEC" w14:textId="77777777" w:rsidR="00BC039B" w:rsidRDefault="00F40C45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86471982" w:history="1">
        <w:r w:rsidR="00BC039B" w:rsidRPr="00F12AFF">
          <w:rPr>
            <w:rStyle w:val="a9"/>
            <w:noProof/>
          </w:rPr>
          <w:t>1</w:t>
        </w:r>
        <w:r w:rsidR="00BC039B"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="00BC039B" w:rsidRPr="00F12AFF">
          <w:rPr>
            <w:rStyle w:val="a9"/>
            <w:noProof/>
          </w:rPr>
          <w:t>建筑概况</w:t>
        </w:r>
        <w:r w:rsidR="00BC039B">
          <w:rPr>
            <w:noProof/>
            <w:webHidden/>
          </w:rPr>
          <w:tab/>
        </w:r>
        <w:r w:rsidR="00BC039B">
          <w:rPr>
            <w:noProof/>
            <w:webHidden/>
          </w:rPr>
          <w:fldChar w:fldCharType="begin"/>
        </w:r>
        <w:r w:rsidR="00BC039B">
          <w:rPr>
            <w:noProof/>
            <w:webHidden/>
          </w:rPr>
          <w:instrText xml:space="preserve"> PAGEREF _Toc186471982 \h </w:instrText>
        </w:r>
        <w:r w:rsidR="00BC039B">
          <w:rPr>
            <w:noProof/>
            <w:webHidden/>
          </w:rPr>
        </w:r>
        <w:r w:rsidR="00BC039B">
          <w:rPr>
            <w:noProof/>
            <w:webHidden/>
          </w:rPr>
          <w:fldChar w:fldCharType="separate"/>
        </w:r>
        <w:r w:rsidR="00BC039B">
          <w:rPr>
            <w:noProof/>
            <w:webHidden/>
          </w:rPr>
          <w:t>3</w:t>
        </w:r>
        <w:r w:rsidR="00BC039B">
          <w:rPr>
            <w:noProof/>
            <w:webHidden/>
          </w:rPr>
          <w:fldChar w:fldCharType="end"/>
        </w:r>
      </w:hyperlink>
    </w:p>
    <w:p w14:paraId="5F04612F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83" w:history="1">
        <w:r w:rsidRPr="00F12AFF">
          <w:rPr>
            <w:rStyle w:val="a9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计算依据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11279C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84" w:history="1">
        <w:r w:rsidRPr="00F12AFF">
          <w:rPr>
            <w:rStyle w:val="a9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软件介绍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2955DA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85" w:history="1">
        <w:r w:rsidRPr="00F12AFF">
          <w:rPr>
            <w:rStyle w:val="a9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气象数据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CF5F4B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86" w:history="1">
        <w:r w:rsidRPr="00F12AFF">
          <w:rPr>
            <w:rStyle w:val="a9"/>
            <w:noProof/>
            <w:lang w:val="en-GB"/>
          </w:rPr>
          <w:t>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气象地点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D878494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87" w:history="1">
        <w:r w:rsidRPr="00F12AFF">
          <w:rPr>
            <w:rStyle w:val="a9"/>
            <w:noProof/>
            <w:lang w:val="en-GB"/>
          </w:rPr>
          <w:t>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逐日干球温度表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2F614C8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88" w:history="1">
        <w:r w:rsidRPr="00F12AFF">
          <w:rPr>
            <w:rStyle w:val="a9"/>
            <w:noProof/>
            <w:lang w:val="en-GB"/>
          </w:rPr>
          <w:t>4.3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逐月辐照量表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5880F9A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89" w:history="1">
        <w:r w:rsidRPr="00F12AFF">
          <w:rPr>
            <w:rStyle w:val="a9"/>
            <w:noProof/>
            <w:lang w:val="en-GB"/>
          </w:rPr>
          <w:t>4.4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峰值工况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FCB63B6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90" w:history="1">
        <w:r w:rsidRPr="00F12AFF">
          <w:rPr>
            <w:rStyle w:val="a9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围护结构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8BCEBA7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91" w:history="1">
        <w:r w:rsidRPr="00F12AFF">
          <w:rPr>
            <w:rStyle w:val="a9"/>
            <w:noProof/>
            <w:lang w:val="en-GB"/>
          </w:rPr>
          <w:t>5.1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工程材料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116D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92" w:history="1">
        <w:r w:rsidRPr="00F12AFF">
          <w:rPr>
            <w:rStyle w:val="a9"/>
            <w:noProof/>
            <w:lang w:val="en-GB"/>
          </w:rPr>
          <w:t>5.2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围护结构作法简要说明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0E5F6F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93" w:history="1">
        <w:r w:rsidRPr="00F12AFF">
          <w:rPr>
            <w:rStyle w:val="a9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围护结构概况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700130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94" w:history="1">
        <w:r w:rsidRPr="00F12AFF">
          <w:rPr>
            <w:rStyle w:val="a9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房间类型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EA5C70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95" w:history="1">
        <w:r w:rsidRPr="00F12AFF">
          <w:rPr>
            <w:rStyle w:val="a9"/>
            <w:noProof/>
            <w:lang w:val="en-GB"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房间参数表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E911E6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96" w:history="1">
        <w:r w:rsidRPr="00F12AFF">
          <w:rPr>
            <w:rStyle w:val="a9"/>
            <w:noProof/>
            <w:lang w:val="en-GB"/>
          </w:rPr>
          <w:t>7.2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作息时间表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D607CE5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1997" w:history="1">
        <w:r w:rsidRPr="00F12AFF">
          <w:rPr>
            <w:rStyle w:val="a9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暖通空调系统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9A43CF4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1998" w:history="1">
        <w:r w:rsidRPr="00F12AFF">
          <w:rPr>
            <w:rStyle w:val="a9"/>
            <w:noProof/>
            <w:lang w:val="en-GB"/>
          </w:rPr>
          <w:t>8.1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系统类型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C31584" w14:textId="77777777" w:rsidR="00BC039B" w:rsidRDefault="00BC039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186471999" w:history="1">
        <w:r w:rsidRPr="00F12AFF">
          <w:rPr>
            <w:rStyle w:val="a9"/>
            <w:noProof/>
            <w:lang w:val="en-GB"/>
          </w:rPr>
          <w:t>8.1.1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系统分区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_Toc186471999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31D1743" w14:textId="77777777" w:rsidR="00BC039B" w:rsidRDefault="00BC039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186472000" w:history="1">
        <w:r w:rsidRPr="00F12AFF">
          <w:rPr>
            <w:rStyle w:val="a9"/>
            <w:noProof/>
            <w:lang w:val="en-GB"/>
          </w:rPr>
          <w:t>8.1.2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热回收参数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E12228F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01" w:history="1">
        <w:r w:rsidRPr="00F12AFF">
          <w:rPr>
            <w:rStyle w:val="a9"/>
            <w:noProof/>
            <w:lang w:val="en-GB"/>
          </w:rPr>
          <w:t>8.2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制冷系统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C48AC9" w14:textId="77777777" w:rsidR="00BC039B" w:rsidRDefault="00BC039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186472002" w:history="1">
        <w:r w:rsidRPr="00F12AFF">
          <w:rPr>
            <w:rStyle w:val="a9"/>
            <w:noProof/>
            <w:lang w:val="en-GB"/>
          </w:rPr>
          <w:t>8.2.1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默认冷源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0D32C2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03" w:history="1">
        <w:r w:rsidRPr="00F12AFF">
          <w:rPr>
            <w:rStyle w:val="a9"/>
            <w:noProof/>
            <w:lang w:val="en-GB"/>
          </w:rPr>
          <w:t>8.3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供暖系统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613257" w14:textId="77777777" w:rsidR="00BC039B" w:rsidRDefault="00BC039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186472004" w:history="1">
        <w:r w:rsidRPr="00F12AFF">
          <w:rPr>
            <w:rStyle w:val="a9"/>
            <w:noProof/>
            <w:lang w:val="en-GB"/>
          </w:rPr>
          <w:t>8.3.1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默认热源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BD502BB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05" w:history="1">
        <w:r w:rsidRPr="00F12AFF">
          <w:rPr>
            <w:rStyle w:val="a9"/>
            <w:noProof/>
            <w:lang w:val="en-GB"/>
          </w:rPr>
          <w:t>8.4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空调风机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5D69294" w14:textId="77777777" w:rsidR="00BC039B" w:rsidRDefault="00BC039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186472006" w:history="1">
        <w:r w:rsidRPr="00F12AFF">
          <w:rPr>
            <w:rStyle w:val="a9"/>
            <w:noProof/>
            <w:lang w:val="en-GB"/>
          </w:rPr>
          <w:t>8.4.1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独立新排风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3C21F05" w14:textId="77777777" w:rsidR="00BC039B" w:rsidRDefault="00BC039B">
      <w:pPr>
        <w:pStyle w:val="TOC3"/>
        <w:rPr>
          <w:rFonts w:asciiTheme="minorHAnsi" w:eastAsiaTheme="minorEastAsia" w:hAnsiTheme="minorHAnsi" w:cstheme="minorBidi"/>
          <w:noProof/>
          <w:szCs w:val="22"/>
        </w:rPr>
      </w:pPr>
      <w:hyperlink w:anchor="_Toc186472007" w:history="1">
        <w:r w:rsidRPr="00F12AFF">
          <w:rPr>
            <w:rStyle w:val="a9"/>
            <w:noProof/>
            <w:lang w:val="en-GB"/>
          </w:rPr>
          <w:t>8.4.2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风机盘管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92CC1D4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2008" w:history="1">
        <w:r w:rsidRPr="00F12AFF">
          <w:rPr>
            <w:rStyle w:val="a9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照明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514D900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2009" w:history="1">
        <w:r w:rsidRPr="00F12AFF">
          <w:rPr>
            <w:rStyle w:val="a9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插座设备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D5BFEC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2010" w:history="1">
        <w:r w:rsidRPr="00F12AFF">
          <w:rPr>
            <w:rStyle w:val="a9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230A25E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1" w:history="1">
        <w:r w:rsidRPr="00F12AFF">
          <w:rPr>
            <w:rStyle w:val="a9"/>
            <w:noProof/>
            <w:lang w:val="en-GB"/>
          </w:rPr>
          <w:t>11.1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负荷分项统计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D1BD9F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2" w:history="1">
        <w:r w:rsidRPr="00F12AFF">
          <w:rPr>
            <w:rStyle w:val="a9"/>
            <w:noProof/>
            <w:lang w:val="en-GB"/>
          </w:rPr>
          <w:t>11.2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逐月负荷表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F6475EB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3" w:history="1">
        <w:r w:rsidRPr="00F12AFF">
          <w:rPr>
            <w:rStyle w:val="a9"/>
            <w:noProof/>
            <w:lang w:val="en-GB"/>
          </w:rPr>
          <w:t>11.3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逐月电耗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C0CADA2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4" w:history="1">
        <w:r w:rsidRPr="00F12AFF">
          <w:rPr>
            <w:rStyle w:val="a9"/>
            <w:noProof/>
            <w:lang w:val="en-GB"/>
          </w:rPr>
          <w:t>11.4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全年能耗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D6E0408" w14:textId="77777777" w:rsidR="00BC039B" w:rsidRDefault="00BC039B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Cs w:val="22"/>
        </w:rPr>
      </w:pPr>
      <w:hyperlink w:anchor="_Toc186472015" w:history="1">
        <w:r w:rsidRPr="00F12AFF">
          <w:rPr>
            <w:rStyle w:val="a9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Cs w:val="22"/>
          </w:rPr>
          <w:tab/>
        </w:r>
        <w:r w:rsidRPr="00F12AFF">
          <w:rPr>
            <w:rStyle w:val="a9"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09D7B21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6" w:history="1">
        <w:r w:rsidRPr="00F12AFF">
          <w:rPr>
            <w:rStyle w:val="a9"/>
            <w:noProof/>
            <w:lang w:val="en-GB"/>
          </w:rPr>
          <w:t>12.1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工作日</w:t>
        </w:r>
        <w:r w:rsidRPr="00F12AFF">
          <w:rPr>
            <w:rStyle w:val="a9"/>
            <w:noProof/>
          </w:rPr>
          <w:t>/</w:t>
        </w:r>
        <w:r w:rsidRPr="00F12AFF">
          <w:rPr>
            <w:rStyle w:val="a9"/>
            <w:noProof/>
          </w:rPr>
          <w:t>节假日人员逐时在室率</w:t>
        </w:r>
        <w:r w:rsidRPr="00F12AFF">
          <w:rPr>
            <w:rStyle w:val="a9"/>
            <w:noProof/>
          </w:rPr>
          <w:t>(%)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54895AC2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7" w:history="1">
        <w:r w:rsidRPr="00F12AFF">
          <w:rPr>
            <w:rStyle w:val="a9"/>
            <w:noProof/>
            <w:lang w:val="en-GB"/>
          </w:rPr>
          <w:t>12.2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工作日</w:t>
        </w:r>
        <w:r w:rsidRPr="00F12AFF">
          <w:rPr>
            <w:rStyle w:val="a9"/>
            <w:noProof/>
          </w:rPr>
          <w:t>/</w:t>
        </w:r>
        <w:r w:rsidRPr="00F12AFF">
          <w:rPr>
            <w:rStyle w:val="a9"/>
            <w:noProof/>
          </w:rPr>
          <w:t>节假日照明开关时间表</w:t>
        </w:r>
        <w:r w:rsidRPr="00F12AFF">
          <w:rPr>
            <w:rStyle w:val="a9"/>
            <w:noProof/>
          </w:rPr>
          <w:t>(%)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46BA00A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8" w:history="1">
        <w:r w:rsidRPr="00F12AFF">
          <w:rPr>
            <w:rStyle w:val="a9"/>
            <w:noProof/>
            <w:lang w:val="en-GB"/>
          </w:rPr>
          <w:t>12.3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工作日</w:t>
        </w:r>
        <w:r w:rsidRPr="00F12AFF">
          <w:rPr>
            <w:rStyle w:val="a9"/>
            <w:noProof/>
          </w:rPr>
          <w:t>/</w:t>
        </w:r>
        <w:r w:rsidRPr="00F12AFF">
          <w:rPr>
            <w:rStyle w:val="a9"/>
            <w:noProof/>
          </w:rPr>
          <w:t>节假日设备逐时使用率</w:t>
        </w:r>
        <w:r w:rsidRPr="00F12AFF">
          <w:rPr>
            <w:rStyle w:val="a9"/>
            <w:noProof/>
          </w:rPr>
          <w:t>(%)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FE77820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19" w:history="1">
        <w:r w:rsidRPr="00F12AFF">
          <w:rPr>
            <w:rStyle w:val="a9"/>
            <w:noProof/>
            <w:lang w:val="en-GB"/>
          </w:rPr>
          <w:t>12.4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工作日</w:t>
        </w:r>
        <w:r w:rsidRPr="00F12AFF">
          <w:rPr>
            <w:rStyle w:val="a9"/>
            <w:noProof/>
          </w:rPr>
          <w:t>/</w:t>
        </w:r>
        <w:r w:rsidRPr="00F12AFF">
          <w:rPr>
            <w:rStyle w:val="a9"/>
            <w:noProof/>
          </w:rPr>
          <w:t>节假日空调系统运行时间表</w:t>
        </w:r>
        <w:r w:rsidRPr="00F12AFF">
          <w:rPr>
            <w:rStyle w:val="a9"/>
            <w:noProof/>
          </w:rPr>
          <w:t>(1:</w:t>
        </w:r>
        <w:r w:rsidRPr="00F12AFF">
          <w:rPr>
            <w:rStyle w:val="a9"/>
            <w:noProof/>
          </w:rPr>
          <w:t>开</w:t>
        </w:r>
        <w:r w:rsidRPr="00F12AFF">
          <w:rPr>
            <w:rStyle w:val="a9"/>
            <w:noProof/>
          </w:rPr>
          <w:t>,0:</w:t>
        </w:r>
        <w:r w:rsidRPr="00F12AFF">
          <w:rPr>
            <w:rStyle w:val="a9"/>
            <w:noProof/>
          </w:rPr>
          <w:t>关</w:t>
        </w:r>
        <w:r w:rsidRPr="00F12AFF">
          <w:rPr>
            <w:rStyle w:val="a9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DF82AF6" w14:textId="77777777" w:rsidR="00BC039B" w:rsidRDefault="00BC039B">
      <w:pPr>
        <w:pStyle w:val="TOC2"/>
        <w:rPr>
          <w:rFonts w:asciiTheme="minorHAnsi" w:eastAsiaTheme="minorEastAsia" w:hAnsiTheme="minorHAnsi" w:cstheme="minorBidi"/>
          <w:noProof/>
          <w:szCs w:val="22"/>
        </w:rPr>
      </w:pPr>
      <w:hyperlink w:anchor="_Toc186472020" w:history="1">
        <w:r w:rsidRPr="00F12AFF">
          <w:rPr>
            <w:rStyle w:val="a9"/>
            <w:noProof/>
            <w:lang w:val="en-GB"/>
          </w:rPr>
          <w:t>12.5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F12AFF">
          <w:rPr>
            <w:rStyle w:val="a9"/>
            <w:noProof/>
          </w:rPr>
          <w:t>工作日</w:t>
        </w:r>
        <w:r w:rsidRPr="00F12AFF">
          <w:rPr>
            <w:rStyle w:val="a9"/>
            <w:noProof/>
          </w:rPr>
          <w:t>/</w:t>
        </w:r>
        <w:r w:rsidRPr="00F12AFF">
          <w:rPr>
            <w:rStyle w:val="a9"/>
            <w:noProof/>
          </w:rPr>
          <w:t>节假日新风运行时间表</w:t>
        </w:r>
        <w:r w:rsidRPr="00F12AFF">
          <w:rPr>
            <w:rStyle w:val="a9"/>
            <w:noProof/>
          </w:rPr>
          <w:t>(%)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_Toc186472020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494CFDA" w14:textId="77777777" w:rsidR="00933FD2" w:rsidRDefault="00F40C45">
      <w:pPr>
        <w:pStyle w:val="TOC1"/>
        <w:sectPr w:rsidR="00933FD2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5BF67F50" w14:textId="77777777" w:rsidR="00933FD2" w:rsidRDefault="00933FD2">
      <w:pPr>
        <w:pStyle w:val="TOC1"/>
      </w:pPr>
    </w:p>
    <w:p w14:paraId="1A7F04D8" w14:textId="77777777" w:rsidR="00933FD2" w:rsidRDefault="00F40C45">
      <w:pPr>
        <w:pStyle w:val="1"/>
      </w:pPr>
      <w:bookmarkStart w:id="11" w:name="_Toc186471982"/>
      <w:r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3"/>
        <w:gridCol w:w="3032"/>
        <w:gridCol w:w="3037"/>
      </w:tblGrid>
      <w:tr w:rsidR="00933FD2" w14:paraId="3CCF52B7" w14:textId="77777777">
        <w:tc>
          <w:tcPr>
            <w:tcW w:w="2841" w:type="dxa"/>
            <w:shd w:val="clear" w:color="auto" w:fill="E6E6E6"/>
          </w:tcPr>
          <w:p w14:paraId="15E991B6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3C87B248" w14:textId="77777777" w:rsidR="00933FD2" w:rsidRDefault="00933FD2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槐园新忆</w:t>
            </w:r>
            <w:bookmarkEnd w:id="12"/>
          </w:p>
        </w:tc>
      </w:tr>
      <w:tr w:rsidR="00933FD2" w14:paraId="081DB65C" w14:textId="77777777">
        <w:tc>
          <w:tcPr>
            <w:tcW w:w="2841" w:type="dxa"/>
            <w:shd w:val="clear" w:color="auto" w:fill="E6E6E6"/>
          </w:tcPr>
          <w:p w14:paraId="78A51928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70C31C33" w14:textId="77777777" w:rsidR="00933FD2" w:rsidRDefault="00933FD2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陕西</w:t>
            </w:r>
            <w:r>
              <w:t>-</w:t>
            </w:r>
            <w:r>
              <w:t>西安</w:t>
            </w:r>
            <w:bookmarkEnd w:id="13"/>
          </w:p>
        </w:tc>
      </w:tr>
      <w:tr w:rsidR="00933FD2" w14:paraId="22B0E280" w14:textId="77777777">
        <w:tc>
          <w:tcPr>
            <w:tcW w:w="2841" w:type="dxa"/>
            <w:shd w:val="clear" w:color="auto" w:fill="E6E6E6"/>
          </w:tcPr>
          <w:p w14:paraId="76E99533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7A0DC50D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>
              <w:rPr>
                <w:rFonts w:ascii="宋体" w:hAnsi="宋体" w:hint="eastAsia"/>
                <w:lang w:val="en-US"/>
              </w:rPr>
              <w:t>34.00</w:t>
            </w:r>
            <w:bookmarkEnd w:id="14"/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14:paraId="7D4D89EA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>
              <w:rPr>
                <w:rFonts w:ascii="宋体" w:hAnsi="宋体" w:hint="eastAsia"/>
                <w:lang w:val="en-US"/>
              </w:rPr>
              <w:t>108.93</w:t>
            </w:r>
            <w:bookmarkEnd w:id="15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933FD2" w14:paraId="4CA765F3" w14:textId="77777777">
        <w:tc>
          <w:tcPr>
            <w:tcW w:w="2841" w:type="dxa"/>
            <w:shd w:val="clear" w:color="auto" w:fill="E6E6E6"/>
          </w:tcPr>
          <w:p w14:paraId="76EE1227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建筑面积(</w:t>
            </w:r>
            <w:r>
              <w:rPr>
                <w:rFonts w:ascii="宋体" w:hAnsi="宋体" w:hint="eastAsia"/>
                <w:sz w:val="24"/>
                <w:lang w:val="en-US"/>
              </w:rPr>
              <w:t>m</w:t>
            </w:r>
            <w:r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63B5137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>
              <w:rPr>
                <w:rFonts w:ascii="宋体" w:hAnsi="宋体" w:hint="eastAsia"/>
                <w:lang w:val="en-US"/>
              </w:rPr>
              <w:t>2696</w:t>
            </w:r>
            <w:bookmarkEnd w:id="16"/>
            <w:r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>
              <w:rPr>
                <w:rFonts w:ascii="宋体" w:hAnsi="宋体" w:hint="eastAsia"/>
                <w:lang w:val="en-US"/>
              </w:rPr>
              <w:t>0</w:t>
            </w:r>
            <w:bookmarkEnd w:id="17"/>
          </w:p>
        </w:tc>
      </w:tr>
      <w:tr w:rsidR="00933FD2" w14:paraId="377BD02A" w14:textId="77777777">
        <w:tc>
          <w:tcPr>
            <w:tcW w:w="2841" w:type="dxa"/>
            <w:shd w:val="clear" w:color="auto" w:fill="E6E6E6"/>
          </w:tcPr>
          <w:p w14:paraId="4CFEF33E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6BC674CD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>
              <w:rPr>
                <w:rFonts w:ascii="宋体" w:hAnsi="宋体" w:hint="eastAsia"/>
                <w:lang w:val="en-US"/>
              </w:rPr>
              <w:t>2</w:t>
            </w:r>
            <w:bookmarkEnd w:id="18"/>
            <w:r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933FD2" w14:paraId="07CE611F" w14:textId="77777777">
        <w:tc>
          <w:tcPr>
            <w:tcW w:w="2841" w:type="dxa"/>
            <w:shd w:val="clear" w:color="auto" w:fill="E6E6E6"/>
          </w:tcPr>
          <w:p w14:paraId="23EDA01E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 w14:paraId="6E2475F6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地上</w:t>
            </w:r>
            <w:bookmarkStart w:id="20" w:name="地上建筑高度"/>
            <w:r>
              <w:rPr>
                <w:rFonts w:ascii="宋体" w:hAnsi="宋体" w:hint="eastAsia"/>
                <w:lang w:val="en-US"/>
              </w:rPr>
              <w:t>7.8</w:t>
            </w:r>
            <w:bookmarkEnd w:id="20"/>
            <w:r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1" w:name="地下建筑高度"/>
            <w:r>
              <w:rPr>
                <w:rFonts w:ascii="宋体" w:hAnsi="宋体" w:hint="eastAsia"/>
                <w:lang w:val="en-US"/>
              </w:rPr>
              <w:t>0.0</w:t>
            </w:r>
            <w:bookmarkEnd w:id="21"/>
          </w:p>
        </w:tc>
      </w:tr>
      <w:tr w:rsidR="00933FD2" w14:paraId="5FD6353C" w14:textId="77777777">
        <w:tc>
          <w:tcPr>
            <w:tcW w:w="2841" w:type="dxa"/>
            <w:shd w:val="clear" w:color="auto" w:fill="E6E6E6"/>
          </w:tcPr>
          <w:p w14:paraId="13709464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ascii="宋体" w:hAnsi="宋体" w:hint="eastAsia"/>
                <w:lang w:val="en-US"/>
              </w:rPr>
              <w:t>(</w:t>
            </w:r>
            <w:r>
              <w:rPr>
                <w:rFonts w:ascii="宋体" w:hAnsi="宋体" w:hint="eastAsia"/>
                <w:sz w:val="24"/>
                <w:lang w:val="en-US"/>
              </w:rPr>
              <w:t>m</w:t>
            </w:r>
            <w:r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60F987A8" w14:textId="77777777" w:rsidR="00933FD2" w:rsidRDefault="00933FD2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建筑体积"/>
            <w:r>
              <w:t>10515.44</w:t>
            </w:r>
            <w:bookmarkEnd w:id="22"/>
          </w:p>
        </w:tc>
      </w:tr>
      <w:tr w:rsidR="00933FD2" w14:paraId="36D2ACAA" w14:textId="77777777">
        <w:tc>
          <w:tcPr>
            <w:tcW w:w="2841" w:type="dxa"/>
            <w:shd w:val="clear" w:color="auto" w:fill="E6E6E6"/>
          </w:tcPr>
          <w:p w14:paraId="37C52CA4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ascii="宋体" w:hAnsi="宋体" w:hint="eastAsia"/>
                <w:lang w:val="en-US"/>
              </w:rPr>
              <w:t>(</w:t>
            </w:r>
            <w:r>
              <w:rPr>
                <w:rFonts w:ascii="宋体" w:hAnsi="宋体" w:hint="eastAsia"/>
                <w:sz w:val="24"/>
                <w:lang w:val="en-US"/>
              </w:rPr>
              <w:t>m</w:t>
            </w:r>
            <w:r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24E745C" w14:textId="77777777" w:rsidR="00933FD2" w:rsidRDefault="00933FD2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外表面积"/>
            <w:r>
              <w:t>4191.66</w:t>
            </w:r>
            <w:bookmarkEnd w:id="23"/>
          </w:p>
        </w:tc>
      </w:tr>
      <w:tr w:rsidR="00933FD2" w14:paraId="615D3FED" w14:textId="77777777">
        <w:tc>
          <w:tcPr>
            <w:tcW w:w="2841" w:type="dxa"/>
            <w:shd w:val="clear" w:color="auto" w:fill="E6E6E6"/>
          </w:tcPr>
          <w:p w14:paraId="4B36B4EC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0CC7A04C" w14:textId="77777777" w:rsidR="00933FD2" w:rsidRDefault="00933FD2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:rsidR="00933FD2" w14:paraId="045776F6" w14:textId="77777777">
        <w:tc>
          <w:tcPr>
            <w:tcW w:w="2841" w:type="dxa"/>
            <w:shd w:val="clear" w:color="auto" w:fill="E6E6E6"/>
          </w:tcPr>
          <w:p w14:paraId="516A4967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758EDA3E" w14:textId="77777777" w:rsidR="00933FD2" w:rsidRDefault="00933FD2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结构类型"/>
            <w:bookmarkEnd w:id="25"/>
          </w:p>
        </w:tc>
      </w:tr>
      <w:tr w:rsidR="00933FD2" w14:paraId="293AAF67" w14:textId="77777777">
        <w:tc>
          <w:tcPr>
            <w:tcW w:w="2841" w:type="dxa"/>
            <w:shd w:val="clear" w:color="auto" w:fill="E6E6E6"/>
          </w:tcPr>
          <w:p w14:paraId="2A7B675A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5B38B312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:rsidR="00933FD2" w14:paraId="3DE61054" w14:textId="77777777">
        <w:tc>
          <w:tcPr>
            <w:tcW w:w="2841" w:type="dxa"/>
            <w:shd w:val="clear" w:color="auto" w:fill="E6E6E6"/>
          </w:tcPr>
          <w:p w14:paraId="4B67D18B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68DE9424" w14:textId="77777777" w:rsidR="00933FD2" w:rsidRDefault="00F40C45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:rsidR="00933FD2" w14:paraId="77FFF67B" w14:textId="77777777">
        <w:tc>
          <w:tcPr>
            <w:tcW w:w="2841" w:type="dxa"/>
            <w:shd w:val="clear" w:color="auto" w:fill="E6E6E6"/>
          </w:tcPr>
          <w:p w14:paraId="3E0D4BE5" w14:textId="77777777" w:rsidR="00933FD2" w:rsidRDefault="00F40C45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1F2560D1" w14:textId="77777777" w:rsidR="00933FD2" w:rsidRDefault="00933FD2">
            <w:pPr>
              <w:pStyle w:val="a0"/>
              <w:ind w:firstLineChars="0" w:firstLine="0"/>
            </w:pPr>
            <w:bookmarkStart w:id="28" w:name="控温期"/>
            <w:r>
              <w:t>供冷期</w:t>
            </w:r>
            <w:r>
              <w:t>:6.14-8.31,</w:t>
            </w:r>
            <w:r>
              <w:t>供暖期</w:t>
            </w:r>
            <w:r>
              <w:t>:11.30-2.28</w:t>
            </w:r>
            <w:bookmarkEnd w:id="28"/>
          </w:p>
        </w:tc>
      </w:tr>
    </w:tbl>
    <w:p w14:paraId="319FD49B" w14:textId="77777777" w:rsidR="00933FD2" w:rsidRDefault="00933FD2">
      <w:pPr>
        <w:pStyle w:val="a0"/>
        <w:ind w:firstLineChars="0" w:firstLine="0"/>
        <w:rPr>
          <w:lang w:val="en-US"/>
        </w:rPr>
      </w:pPr>
    </w:p>
    <w:p w14:paraId="5BAC04F7" w14:textId="77777777" w:rsidR="00933FD2" w:rsidRDefault="00F40C45">
      <w:pPr>
        <w:pStyle w:val="1"/>
      </w:pPr>
      <w:bookmarkStart w:id="29" w:name="TitleFormat"/>
      <w:bookmarkStart w:id="30" w:name="_Toc186471983"/>
      <w:r>
        <w:rPr>
          <w:rFonts w:hint="eastAsia"/>
        </w:rPr>
        <w:t>计算依据</w:t>
      </w:r>
      <w:bookmarkEnd w:id="29"/>
      <w:bookmarkEnd w:id="30"/>
    </w:p>
    <w:p w14:paraId="71475C95" w14:textId="77777777" w:rsidR="00933FD2" w:rsidRDefault="00933FD2">
      <w:pPr>
        <w:pStyle w:val="a0"/>
        <w:ind w:firstLineChars="0" w:firstLine="0"/>
        <w:rPr>
          <w:lang w:val="en-US"/>
        </w:rPr>
      </w:pPr>
      <w:bookmarkStart w:id="31" w:name="计算依据"/>
      <w:bookmarkEnd w:id="31"/>
      <w:r>
        <w:rPr>
          <w:lang w:val="en-US"/>
        </w:rPr>
        <w:t xml:space="preserve">1. </w:t>
      </w:r>
      <w:r>
        <w:rPr>
          <w:lang w:val="en-US"/>
        </w:rPr>
        <w:t>《绿色建筑评价标准》</w:t>
      </w:r>
      <w:r>
        <w:rPr>
          <w:lang w:val="en-US"/>
        </w:rPr>
        <w:t>(GB/T50378-2019)</w:t>
      </w:r>
    </w:p>
    <w:p w14:paraId="59B7ACB3" w14:textId="77777777" w:rsidR="002263F5" w:rsidRDefault="00BA1C1A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《民用建筑绿色性能计算标准》</w:t>
      </w:r>
      <w:r>
        <w:rPr>
          <w:lang w:val="en-US"/>
        </w:rPr>
        <w:t>(JGJ/T 449-2018)</w:t>
      </w:r>
    </w:p>
    <w:p w14:paraId="76693082" w14:textId="77777777" w:rsidR="002263F5" w:rsidRDefault="00BA1C1A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《建筑能效标识技术标准》</w:t>
      </w:r>
      <w:r>
        <w:rPr>
          <w:lang w:val="en-US"/>
        </w:rPr>
        <w:t>(JGJ/T 288-2012)</w:t>
      </w:r>
    </w:p>
    <w:p w14:paraId="3C76D121" w14:textId="77777777" w:rsidR="002263F5" w:rsidRDefault="00BA1C1A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《建筑节能与可再生能源利用通用规范》</w:t>
      </w:r>
      <w:r>
        <w:rPr>
          <w:lang w:val="en-US"/>
        </w:rPr>
        <w:t>GB55015-2021</w:t>
      </w:r>
    </w:p>
    <w:p w14:paraId="3541BA07" w14:textId="77777777" w:rsidR="002263F5" w:rsidRDefault="00BA1C1A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lang w:val="en-US"/>
        </w:rPr>
        <w:t>《公共建筑节能设计标准》</w:t>
      </w:r>
      <w:r>
        <w:rPr>
          <w:lang w:val="en-US"/>
        </w:rPr>
        <w:t>GB50189-2015</w:t>
      </w:r>
    </w:p>
    <w:p w14:paraId="358A6C9F" w14:textId="77777777" w:rsidR="002263F5" w:rsidRDefault="00BA1C1A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6. </w:t>
      </w:r>
      <w:r>
        <w:rPr>
          <w:lang w:val="en-US"/>
        </w:rPr>
        <w:t>《民用建筑热工设计规范》</w:t>
      </w:r>
      <w:r>
        <w:rPr>
          <w:lang w:val="en-US"/>
        </w:rPr>
        <w:t>GB50176-2</w:t>
      </w:r>
      <w:r>
        <w:rPr>
          <w:lang w:val="en-US"/>
        </w:rPr>
        <w:t>016</w:t>
      </w:r>
    </w:p>
    <w:p w14:paraId="1A75CD95" w14:textId="77777777" w:rsidR="002263F5" w:rsidRDefault="00BA1C1A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7. </w:t>
      </w:r>
      <w:r>
        <w:rPr>
          <w:lang w:val="en-US"/>
        </w:rPr>
        <w:t>《建筑幕墙、门窗通用技术条件》</w:t>
      </w:r>
      <w:r>
        <w:rPr>
          <w:lang w:val="en-US"/>
        </w:rPr>
        <w:t>GB/T31433-2015</w:t>
      </w:r>
    </w:p>
    <w:p w14:paraId="345C7AFC" w14:textId="77777777" w:rsidR="002263F5" w:rsidRDefault="002263F5">
      <w:pPr>
        <w:pStyle w:val="a0"/>
        <w:ind w:firstLineChars="0" w:firstLine="0"/>
        <w:rPr>
          <w:lang w:val="en-US"/>
        </w:rPr>
      </w:pPr>
    </w:p>
    <w:p w14:paraId="5AE6F5AE" w14:textId="77777777" w:rsidR="00933FD2" w:rsidRDefault="00F40C45">
      <w:pPr>
        <w:pStyle w:val="1"/>
      </w:pPr>
      <w:bookmarkStart w:id="32" w:name="_Toc59787735"/>
      <w:bookmarkStart w:id="33" w:name="_Toc59802421"/>
      <w:bookmarkStart w:id="34" w:name="_Toc59800596"/>
      <w:bookmarkStart w:id="35" w:name="_Toc58336110"/>
      <w:bookmarkStart w:id="36" w:name="_Toc186471984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696BEFC5" w14:textId="77777777" w:rsidR="00933FD2" w:rsidRDefault="00F40C45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能耗计算</w:t>
      </w:r>
      <w:r>
        <w:rPr>
          <w:rFonts w:hint="eastAsia"/>
          <w:lang w:val="en-US"/>
        </w:rPr>
        <w:t>BESI2024</w:t>
      </w:r>
      <w:bookmarkEnd w:id="37"/>
      <w:r>
        <w:rPr>
          <w:rFonts w:hint="eastAsia"/>
          <w:lang w:val="en-US"/>
        </w:rPr>
        <w:t>计算并输出，能耗计算</w:t>
      </w:r>
      <w:r>
        <w:rPr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</w:t>
      </w:r>
      <w:r>
        <w:rPr>
          <w:rFonts w:hint="eastAsia"/>
          <w:lang w:val="en-US"/>
        </w:rPr>
        <w:lastRenderedPageBreak/>
        <w:t>从冷热源、输配水泵到末端风机，覆盖了常见暖通设备的能耗计算；并支持灵活的采暖供冷期、系统划分、运行策略设置等功能以及强大的结果数据分析。</w:t>
      </w:r>
    </w:p>
    <w:p w14:paraId="6CDA576B" w14:textId="77777777" w:rsidR="00933FD2" w:rsidRDefault="00F40C45">
      <w:pPr>
        <w:pStyle w:val="1"/>
      </w:pPr>
      <w:bookmarkStart w:id="38" w:name="_Toc186471985"/>
      <w:r>
        <w:rPr>
          <w:rFonts w:hint="eastAsia"/>
        </w:rPr>
        <w:t>气象数据</w:t>
      </w:r>
      <w:bookmarkEnd w:id="38"/>
    </w:p>
    <w:p w14:paraId="0F589192" w14:textId="77777777" w:rsidR="00933FD2" w:rsidRDefault="00F40C45">
      <w:pPr>
        <w:pStyle w:val="2"/>
      </w:pPr>
      <w:bookmarkStart w:id="39" w:name="_Toc186471986"/>
      <w:r>
        <w:rPr>
          <w:rFonts w:hint="eastAsia"/>
        </w:rPr>
        <w:t>气象地点</w:t>
      </w:r>
      <w:bookmarkEnd w:id="39"/>
    </w:p>
    <w:p w14:paraId="53D53E84" w14:textId="77777777" w:rsidR="00933FD2" w:rsidRDefault="00933FD2">
      <w:pPr>
        <w:pStyle w:val="a0"/>
        <w:ind w:firstLine="420"/>
        <w:rPr>
          <w:lang w:val="en-US"/>
        </w:rPr>
      </w:pPr>
      <w:bookmarkStart w:id="40" w:name="气象数据来源"/>
      <w:r>
        <w:t>陕西</w:t>
      </w:r>
      <w:r>
        <w:t>-</w:t>
      </w:r>
      <w:r>
        <w:t>西安</w:t>
      </w:r>
      <w:r>
        <w:t xml:space="preserve">, </w:t>
      </w:r>
      <w:r>
        <w:t>《建筑节能气象参数标准》</w:t>
      </w:r>
      <w:bookmarkEnd w:id="40"/>
    </w:p>
    <w:p w14:paraId="36CC3BCD" w14:textId="77777777" w:rsidR="00933FD2" w:rsidRDefault="00F40C45">
      <w:pPr>
        <w:pStyle w:val="2"/>
      </w:pPr>
      <w:bookmarkStart w:id="41" w:name="_Toc186471987"/>
      <w:r>
        <w:rPr>
          <w:rFonts w:hint="eastAsia"/>
        </w:rPr>
        <w:t>逐日干球温度表</w:t>
      </w:r>
      <w:bookmarkEnd w:id="41"/>
    </w:p>
    <w:p w14:paraId="541EE5E3" w14:textId="77777777" w:rsidR="00933FD2" w:rsidRDefault="00933FD2">
      <w:pPr>
        <w:pStyle w:val="a0"/>
        <w:ind w:firstLineChars="0" w:firstLine="0"/>
        <w:rPr>
          <w:lang w:val="en-US"/>
        </w:rPr>
      </w:pPr>
      <w:bookmarkStart w:id="42" w:name="日均干球温度变化表"/>
      <w:bookmarkEnd w:id="42"/>
      <w:r>
        <w:rPr>
          <w:noProof/>
        </w:rPr>
        <w:drawing>
          <wp:inline distT="0" distB="0" distL="0" distR="0" wp14:anchorId="3930661E" wp14:editId="10CA6B16">
            <wp:extent cx="5667375" cy="28289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661B11" w14:textId="77777777" w:rsidR="00933FD2" w:rsidRDefault="00F40C45">
      <w:pPr>
        <w:pStyle w:val="2"/>
      </w:pPr>
      <w:bookmarkStart w:id="43" w:name="_Toc186471988"/>
      <w:r>
        <w:rPr>
          <w:rFonts w:hint="eastAsia"/>
        </w:rPr>
        <w:t>逐月辐照量表</w:t>
      </w:r>
      <w:bookmarkEnd w:id="43"/>
    </w:p>
    <w:p w14:paraId="282940B5" w14:textId="77777777" w:rsidR="00933FD2" w:rsidRDefault="00933FD2">
      <w:pPr>
        <w:pStyle w:val="a0"/>
        <w:ind w:firstLineChars="0" w:firstLine="0"/>
        <w:rPr>
          <w:lang w:val="en-US"/>
        </w:rPr>
      </w:pPr>
      <w:bookmarkStart w:id="44" w:name="逐月辐照量图表"/>
      <w:bookmarkEnd w:id="44"/>
      <w:r>
        <w:rPr>
          <w:noProof/>
        </w:rPr>
        <w:drawing>
          <wp:inline distT="0" distB="0" distL="0" distR="0" wp14:anchorId="407AEAD5" wp14:editId="468FBDED">
            <wp:extent cx="5667375" cy="25431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417F3" w14:textId="77777777" w:rsidR="00933FD2" w:rsidRDefault="00F40C45">
      <w:pPr>
        <w:pStyle w:val="2"/>
      </w:pPr>
      <w:bookmarkStart w:id="45" w:name="_Toc186471989"/>
      <w:r>
        <w:rPr>
          <w:rFonts w:hint="eastAsia"/>
        </w:rPr>
        <w:lastRenderedPageBreak/>
        <w:t>峰值工况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2263F5" w14:paraId="37B36446" w14:textId="77777777">
        <w:tc>
          <w:tcPr>
            <w:tcW w:w="1131" w:type="dxa"/>
            <w:shd w:val="clear" w:color="auto" w:fill="E6E6E6"/>
            <w:vAlign w:val="center"/>
          </w:tcPr>
          <w:p w14:paraId="1F37A7F6" w14:textId="77777777" w:rsidR="002263F5" w:rsidRDefault="00BA1C1A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35334450" w14:textId="77777777" w:rsidR="002263F5" w:rsidRDefault="00BA1C1A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AD07088" w14:textId="77777777" w:rsidR="002263F5" w:rsidRDefault="00BA1C1A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979BF1C" w14:textId="77777777" w:rsidR="002263F5" w:rsidRDefault="00BA1C1A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EA58DBB" w14:textId="77777777" w:rsidR="002263F5" w:rsidRDefault="00BA1C1A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03B22D0" w14:textId="77777777" w:rsidR="002263F5" w:rsidRDefault="00BA1C1A">
            <w:pPr>
              <w:jc w:val="center"/>
            </w:pPr>
            <w:r>
              <w:t>焓值</w:t>
            </w:r>
            <w:r>
              <w:t>(kj/kg)</w:t>
            </w:r>
          </w:p>
        </w:tc>
      </w:tr>
      <w:tr w:rsidR="002263F5" w14:paraId="14D46099" w14:textId="77777777">
        <w:tc>
          <w:tcPr>
            <w:tcW w:w="1131" w:type="dxa"/>
            <w:shd w:val="clear" w:color="auto" w:fill="E6E6E6"/>
            <w:vAlign w:val="center"/>
          </w:tcPr>
          <w:p w14:paraId="781A9BAE" w14:textId="77777777" w:rsidR="002263F5" w:rsidRDefault="00BA1C1A">
            <w:r>
              <w:t>最热</w:t>
            </w:r>
          </w:p>
        </w:tc>
        <w:tc>
          <w:tcPr>
            <w:tcW w:w="1975" w:type="dxa"/>
            <w:vAlign w:val="center"/>
          </w:tcPr>
          <w:p w14:paraId="2FD362A4" w14:textId="77777777" w:rsidR="002263F5" w:rsidRDefault="00BA1C1A">
            <w:r>
              <w:t>06</w:t>
            </w:r>
            <w:r>
              <w:t>月</w:t>
            </w:r>
            <w:r>
              <w:t>30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B7BEDF1" w14:textId="77777777" w:rsidR="002263F5" w:rsidRDefault="00BA1C1A">
            <w:r>
              <w:t>37.8</w:t>
            </w:r>
          </w:p>
        </w:tc>
        <w:tc>
          <w:tcPr>
            <w:tcW w:w="1556" w:type="dxa"/>
            <w:vAlign w:val="center"/>
          </w:tcPr>
          <w:p w14:paraId="3C641184" w14:textId="77777777" w:rsidR="002263F5" w:rsidRDefault="00BA1C1A">
            <w:r>
              <w:t>23.9</w:t>
            </w:r>
          </w:p>
        </w:tc>
        <w:tc>
          <w:tcPr>
            <w:tcW w:w="1556" w:type="dxa"/>
            <w:vAlign w:val="center"/>
          </w:tcPr>
          <w:p w14:paraId="6600BC0F" w14:textId="77777777" w:rsidR="002263F5" w:rsidRDefault="00BA1C1A">
            <w:r>
              <w:t>13.9</w:t>
            </w:r>
          </w:p>
        </w:tc>
        <w:tc>
          <w:tcPr>
            <w:tcW w:w="1556" w:type="dxa"/>
            <w:vAlign w:val="center"/>
          </w:tcPr>
          <w:p w14:paraId="453B73C0" w14:textId="77777777" w:rsidR="002263F5" w:rsidRDefault="00BA1C1A">
            <w:r>
              <w:t>73.7</w:t>
            </w:r>
          </w:p>
        </w:tc>
      </w:tr>
      <w:tr w:rsidR="002263F5" w14:paraId="209F26F2" w14:textId="77777777">
        <w:tc>
          <w:tcPr>
            <w:tcW w:w="1131" w:type="dxa"/>
            <w:shd w:val="clear" w:color="auto" w:fill="E6E6E6"/>
            <w:vAlign w:val="center"/>
          </w:tcPr>
          <w:p w14:paraId="328A8AE0" w14:textId="77777777" w:rsidR="002263F5" w:rsidRDefault="00BA1C1A">
            <w:r>
              <w:t>最冷</w:t>
            </w:r>
          </w:p>
        </w:tc>
        <w:tc>
          <w:tcPr>
            <w:tcW w:w="1975" w:type="dxa"/>
            <w:vAlign w:val="center"/>
          </w:tcPr>
          <w:p w14:paraId="07FE7D2F" w14:textId="77777777" w:rsidR="002263F5" w:rsidRDefault="00BA1C1A">
            <w:r>
              <w:t>12</w:t>
            </w:r>
            <w:r>
              <w:t>月</w:t>
            </w:r>
            <w:r>
              <w:t>28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49152454" w14:textId="77777777" w:rsidR="002263F5" w:rsidRDefault="00BA1C1A">
            <w:r>
              <w:t>-13.9</w:t>
            </w:r>
          </w:p>
        </w:tc>
        <w:tc>
          <w:tcPr>
            <w:tcW w:w="1556" w:type="dxa"/>
            <w:vAlign w:val="center"/>
          </w:tcPr>
          <w:p w14:paraId="4B1F8375" w14:textId="77777777" w:rsidR="002263F5" w:rsidRDefault="00BA1C1A">
            <w:r>
              <w:t>-14.4</w:t>
            </w:r>
          </w:p>
        </w:tc>
        <w:tc>
          <w:tcPr>
            <w:tcW w:w="1556" w:type="dxa"/>
            <w:vAlign w:val="center"/>
          </w:tcPr>
          <w:p w14:paraId="1302EA49" w14:textId="77777777" w:rsidR="002263F5" w:rsidRDefault="00BA1C1A">
            <w:r>
              <w:t>0.8</w:t>
            </w:r>
          </w:p>
        </w:tc>
        <w:tc>
          <w:tcPr>
            <w:tcW w:w="1556" w:type="dxa"/>
            <w:vAlign w:val="center"/>
          </w:tcPr>
          <w:p w14:paraId="71E2B0A2" w14:textId="77777777" w:rsidR="002263F5" w:rsidRDefault="00BA1C1A">
            <w:r>
              <w:t>-12.0</w:t>
            </w:r>
          </w:p>
        </w:tc>
      </w:tr>
    </w:tbl>
    <w:p w14:paraId="14A5E191" w14:textId="77777777" w:rsidR="00933FD2" w:rsidRDefault="00933FD2">
      <w:pPr>
        <w:pStyle w:val="1"/>
        <w:widowControl w:val="0"/>
        <w:jc w:val="both"/>
      </w:pPr>
      <w:bookmarkStart w:id="46" w:name="气象峰值工况"/>
      <w:bookmarkStart w:id="47" w:name="_Toc186471990"/>
      <w:bookmarkEnd w:id="46"/>
      <w:r>
        <w:t>围护结构</w:t>
      </w:r>
      <w:bookmarkEnd w:id="47"/>
    </w:p>
    <w:p w14:paraId="3ACB2E60" w14:textId="77777777" w:rsidR="002263F5" w:rsidRDefault="00BA1C1A">
      <w:pPr>
        <w:pStyle w:val="2"/>
        <w:widowControl w:val="0"/>
      </w:pPr>
      <w:bookmarkStart w:id="48" w:name="_Toc186471991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2263F5" w14:paraId="2C0440A1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1FBEE348" w14:textId="77777777" w:rsidR="002263F5" w:rsidRDefault="00BA1C1A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92202CA" w14:textId="77777777" w:rsidR="002263F5" w:rsidRDefault="00BA1C1A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28D20415" w14:textId="77777777" w:rsidR="002263F5" w:rsidRDefault="00BA1C1A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F3677B" w14:textId="77777777" w:rsidR="002263F5" w:rsidRDefault="00BA1C1A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3D5A8F5" w14:textId="77777777" w:rsidR="002263F5" w:rsidRDefault="00BA1C1A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6BF9F97" w14:textId="77777777" w:rsidR="002263F5" w:rsidRDefault="00BA1C1A">
            <w:pPr>
              <w:jc w:val="center"/>
            </w:pPr>
            <w:r>
              <w:t>蒸汽渗透</w:t>
            </w:r>
            <w:r>
              <w:br/>
            </w:r>
            <w:r>
              <w:t>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505A1C80" w14:textId="77777777" w:rsidR="002263F5" w:rsidRDefault="00BA1C1A">
            <w:pPr>
              <w:jc w:val="center"/>
            </w:pPr>
            <w:r>
              <w:t>数据来源</w:t>
            </w:r>
          </w:p>
        </w:tc>
      </w:tr>
      <w:tr w:rsidR="002263F5" w14:paraId="7F9B4DFB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3A302A12" w14:textId="77777777" w:rsidR="002263F5" w:rsidRDefault="002263F5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4CAB640" w14:textId="77777777" w:rsidR="002263F5" w:rsidRDefault="00BA1C1A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FBE9A8D" w14:textId="77777777" w:rsidR="002263F5" w:rsidRDefault="00BA1C1A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E3C033D" w14:textId="77777777" w:rsidR="002263F5" w:rsidRDefault="00BA1C1A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F552A34" w14:textId="77777777" w:rsidR="002263F5" w:rsidRDefault="00BA1C1A"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40EE13" w14:textId="77777777" w:rsidR="002263F5" w:rsidRDefault="00BA1C1A"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72FA18EE" w14:textId="77777777" w:rsidR="002263F5" w:rsidRDefault="002263F5">
            <w:pPr>
              <w:jc w:val="center"/>
            </w:pPr>
          </w:p>
        </w:tc>
      </w:tr>
      <w:tr w:rsidR="002263F5" w14:paraId="2F19EE37" w14:textId="77777777">
        <w:tc>
          <w:tcPr>
            <w:tcW w:w="2196" w:type="dxa"/>
            <w:shd w:val="clear" w:color="auto" w:fill="E6E6E6"/>
            <w:vAlign w:val="center"/>
          </w:tcPr>
          <w:p w14:paraId="040B8934" w14:textId="77777777" w:rsidR="002263F5" w:rsidRDefault="00BA1C1A">
            <w:r>
              <w:t>水泥砂浆</w:t>
            </w:r>
          </w:p>
        </w:tc>
        <w:tc>
          <w:tcPr>
            <w:tcW w:w="1018" w:type="dxa"/>
            <w:vAlign w:val="center"/>
          </w:tcPr>
          <w:p w14:paraId="499B3C79" w14:textId="77777777" w:rsidR="002263F5" w:rsidRDefault="00BA1C1A">
            <w:r>
              <w:t>0.930</w:t>
            </w:r>
          </w:p>
        </w:tc>
        <w:tc>
          <w:tcPr>
            <w:tcW w:w="1030" w:type="dxa"/>
            <w:vAlign w:val="center"/>
          </w:tcPr>
          <w:p w14:paraId="636BCAB7" w14:textId="77777777" w:rsidR="002263F5" w:rsidRDefault="00BA1C1A">
            <w:r>
              <w:t>11.370</w:t>
            </w:r>
          </w:p>
        </w:tc>
        <w:tc>
          <w:tcPr>
            <w:tcW w:w="848" w:type="dxa"/>
            <w:vAlign w:val="center"/>
          </w:tcPr>
          <w:p w14:paraId="394CC9BD" w14:textId="77777777" w:rsidR="002263F5" w:rsidRDefault="00BA1C1A">
            <w:r>
              <w:t>1800.0</w:t>
            </w:r>
          </w:p>
        </w:tc>
        <w:tc>
          <w:tcPr>
            <w:tcW w:w="1018" w:type="dxa"/>
            <w:vAlign w:val="center"/>
          </w:tcPr>
          <w:p w14:paraId="51E429C8" w14:textId="77777777" w:rsidR="002263F5" w:rsidRDefault="00BA1C1A">
            <w:r>
              <w:t>1050.0</w:t>
            </w:r>
          </w:p>
        </w:tc>
        <w:tc>
          <w:tcPr>
            <w:tcW w:w="1188" w:type="dxa"/>
            <w:vAlign w:val="center"/>
          </w:tcPr>
          <w:p w14:paraId="3923BA7E" w14:textId="77777777" w:rsidR="002263F5" w:rsidRDefault="00BA1C1A">
            <w:r>
              <w:t>0.0210</w:t>
            </w:r>
          </w:p>
        </w:tc>
        <w:tc>
          <w:tcPr>
            <w:tcW w:w="1516" w:type="dxa"/>
            <w:vAlign w:val="center"/>
          </w:tcPr>
          <w:p w14:paraId="2AB64FA3" w14:textId="77777777" w:rsidR="002263F5" w:rsidRDefault="002263F5">
            <w:pPr>
              <w:rPr>
                <w:sz w:val="18"/>
                <w:szCs w:val="18"/>
              </w:rPr>
            </w:pPr>
          </w:p>
        </w:tc>
      </w:tr>
      <w:tr w:rsidR="002263F5" w14:paraId="0FE50353" w14:textId="77777777">
        <w:tc>
          <w:tcPr>
            <w:tcW w:w="2196" w:type="dxa"/>
            <w:shd w:val="clear" w:color="auto" w:fill="E6E6E6"/>
            <w:vAlign w:val="center"/>
          </w:tcPr>
          <w:p w14:paraId="10D49132" w14:textId="77777777" w:rsidR="002263F5" w:rsidRDefault="00BA1C1A">
            <w:r>
              <w:t>石灰砂浆</w:t>
            </w:r>
          </w:p>
        </w:tc>
        <w:tc>
          <w:tcPr>
            <w:tcW w:w="1018" w:type="dxa"/>
            <w:vAlign w:val="center"/>
          </w:tcPr>
          <w:p w14:paraId="45D2DD24" w14:textId="77777777" w:rsidR="002263F5" w:rsidRDefault="00BA1C1A">
            <w:r>
              <w:t>0.810</w:t>
            </w:r>
          </w:p>
        </w:tc>
        <w:tc>
          <w:tcPr>
            <w:tcW w:w="1030" w:type="dxa"/>
            <w:vAlign w:val="center"/>
          </w:tcPr>
          <w:p w14:paraId="457A8DD6" w14:textId="77777777" w:rsidR="002263F5" w:rsidRDefault="00BA1C1A">
            <w:r>
              <w:t>10.070</w:t>
            </w:r>
          </w:p>
        </w:tc>
        <w:tc>
          <w:tcPr>
            <w:tcW w:w="848" w:type="dxa"/>
            <w:vAlign w:val="center"/>
          </w:tcPr>
          <w:p w14:paraId="09A029D4" w14:textId="77777777" w:rsidR="002263F5" w:rsidRDefault="00BA1C1A">
            <w:r>
              <w:t>1600.0</w:t>
            </w:r>
          </w:p>
        </w:tc>
        <w:tc>
          <w:tcPr>
            <w:tcW w:w="1018" w:type="dxa"/>
            <w:vAlign w:val="center"/>
          </w:tcPr>
          <w:p w14:paraId="607170BF" w14:textId="77777777" w:rsidR="002263F5" w:rsidRDefault="00BA1C1A">
            <w:r>
              <w:t>1050.0</w:t>
            </w:r>
          </w:p>
        </w:tc>
        <w:tc>
          <w:tcPr>
            <w:tcW w:w="1188" w:type="dxa"/>
            <w:vAlign w:val="center"/>
          </w:tcPr>
          <w:p w14:paraId="7AFF3B35" w14:textId="77777777" w:rsidR="002263F5" w:rsidRDefault="00BA1C1A">
            <w:r>
              <w:t>0.0443</w:t>
            </w:r>
          </w:p>
        </w:tc>
        <w:tc>
          <w:tcPr>
            <w:tcW w:w="1516" w:type="dxa"/>
            <w:vAlign w:val="center"/>
          </w:tcPr>
          <w:p w14:paraId="2C8F48B5" w14:textId="77777777" w:rsidR="002263F5" w:rsidRDefault="002263F5">
            <w:pPr>
              <w:rPr>
                <w:sz w:val="18"/>
                <w:szCs w:val="18"/>
              </w:rPr>
            </w:pPr>
          </w:p>
        </w:tc>
      </w:tr>
      <w:tr w:rsidR="002263F5" w14:paraId="64BA7EB1" w14:textId="77777777">
        <w:tc>
          <w:tcPr>
            <w:tcW w:w="2196" w:type="dxa"/>
            <w:shd w:val="clear" w:color="auto" w:fill="E6E6E6"/>
            <w:vAlign w:val="center"/>
          </w:tcPr>
          <w:p w14:paraId="5FBD4A23" w14:textId="77777777" w:rsidR="002263F5" w:rsidRDefault="00BA1C1A">
            <w:r>
              <w:t>钢筋混凝土</w:t>
            </w:r>
          </w:p>
        </w:tc>
        <w:tc>
          <w:tcPr>
            <w:tcW w:w="1018" w:type="dxa"/>
            <w:vAlign w:val="center"/>
          </w:tcPr>
          <w:p w14:paraId="7BD20963" w14:textId="77777777" w:rsidR="002263F5" w:rsidRDefault="00BA1C1A">
            <w:r>
              <w:t>1.740</w:t>
            </w:r>
          </w:p>
        </w:tc>
        <w:tc>
          <w:tcPr>
            <w:tcW w:w="1030" w:type="dxa"/>
            <w:vAlign w:val="center"/>
          </w:tcPr>
          <w:p w14:paraId="43BF11A7" w14:textId="77777777" w:rsidR="002263F5" w:rsidRDefault="00BA1C1A">
            <w:r>
              <w:t>17.200</w:t>
            </w:r>
          </w:p>
        </w:tc>
        <w:tc>
          <w:tcPr>
            <w:tcW w:w="848" w:type="dxa"/>
            <w:vAlign w:val="center"/>
          </w:tcPr>
          <w:p w14:paraId="141502B8" w14:textId="77777777" w:rsidR="002263F5" w:rsidRDefault="00BA1C1A">
            <w:r>
              <w:t>2500.0</w:t>
            </w:r>
          </w:p>
        </w:tc>
        <w:tc>
          <w:tcPr>
            <w:tcW w:w="1018" w:type="dxa"/>
            <w:vAlign w:val="center"/>
          </w:tcPr>
          <w:p w14:paraId="05161886" w14:textId="77777777" w:rsidR="002263F5" w:rsidRDefault="00BA1C1A">
            <w:r>
              <w:t>920.0</w:t>
            </w:r>
          </w:p>
        </w:tc>
        <w:tc>
          <w:tcPr>
            <w:tcW w:w="1188" w:type="dxa"/>
            <w:vAlign w:val="center"/>
          </w:tcPr>
          <w:p w14:paraId="3BB791B0" w14:textId="77777777" w:rsidR="002263F5" w:rsidRDefault="00BA1C1A">
            <w:r>
              <w:t>0.0158</w:t>
            </w:r>
          </w:p>
        </w:tc>
        <w:tc>
          <w:tcPr>
            <w:tcW w:w="1516" w:type="dxa"/>
            <w:vAlign w:val="center"/>
          </w:tcPr>
          <w:p w14:paraId="0C5CF1F2" w14:textId="77777777" w:rsidR="002263F5" w:rsidRDefault="002263F5">
            <w:pPr>
              <w:rPr>
                <w:sz w:val="18"/>
                <w:szCs w:val="18"/>
              </w:rPr>
            </w:pPr>
          </w:p>
        </w:tc>
      </w:tr>
      <w:tr w:rsidR="002263F5" w14:paraId="0E3F0EA1" w14:textId="77777777">
        <w:tc>
          <w:tcPr>
            <w:tcW w:w="2196" w:type="dxa"/>
            <w:shd w:val="clear" w:color="auto" w:fill="E6E6E6"/>
            <w:vAlign w:val="center"/>
          </w:tcPr>
          <w:p w14:paraId="619B4BD4" w14:textId="77777777" w:rsidR="002263F5" w:rsidRDefault="00BA1C1A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1DB8E3B4" w14:textId="77777777" w:rsidR="002263F5" w:rsidRDefault="00BA1C1A">
            <w:r>
              <w:t>1.510</w:t>
            </w:r>
          </w:p>
        </w:tc>
        <w:tc>
          <w:tcPr>
            <w:tcW w:w="1030" w:type="dxa"/>
            <w:vAlign w:val="center"/>
          </w:tcPr>
          <w:p w14:paraId="59042224" w14:textId="77777777" w:rsidR="002263F5" w:rsidRDefault="00BA1C1A">
            <w:r>
              <w:t>15.360</w:t>
            </w:r>
          </w:p>
        </w:tc>
        <w:tc>
          <w:tcPr>
            <w:tcW w:w="848" w:type="dxa"/>
            <w:vAlign w:val="center"/>
          </w:tcPr>
          <w:p w14:paraId="0E9EB04C" w14:textId="77777777" w:rsidR="002263F5" w:rsidRDefault="00BA1C1A">
            <w:r>
              <w:t>2300.0</w:t>
            </w:r>
          </w:p>
        </w:tc>
        <w:tc>
          <w:tcPr>
            <w:tcW w:w="1018" w:type="dxa"/>
            <w:vAlign w:val="center"/>
          </w:tcPr>
          <w:p w14:paraId="78DE18B1" w14:textId="77777777" w:rsidR="002263F5" w:rsidRDefault="00BA1C1A">
            <w:r>
              <w:t>920.0</w:t>
            </w:r>
          </w:p>
        </w:tc>
        <w:tc>
          <w:tcPr>
            <w:tcW w:w="1188" w:type="dxa"/>
            <w:vAlign w:val="center"/>
          </w:tcPr>
          <w:p w14:paraId="7B662A45" w14:textId="77777777" w:rsidR="002263F5" w:rsidRDefault="00BA1C1A">
            <w:r>
              <w:t>0.0173</w:t>
            </w:r>
          </w:p>
        </w:tc>
        <w:tc>
          <w:tcPr>
            <w:tcW w:w="1516" w:type="dxa"/>
            <w:vAlign w:val="center"/>
          </w:tcPr>
          <w:p w14:paraId="19708F88" w14:textId="77777777" w:rsidR="002263F5" w:rsidRDefault="002263F5">
            <w:pPr>
              <w:rPr>
                <w:sz w:val="18"/>
                <w:szCs w:val="18"/>
              </w:rPr>
            </w:pPr>
          </w:p>
        </w:tc>
      </w:tr>
      <w:tr w:rsidR="002263F5" w14:paraId="3E90335D" w14:textId="77777777">
        <w:tc>
          <w:tcPr>
            <w:tcW w:w="2196" w:type="dxa"/>
            <w:shd w:val="clear" w:color="auto" w:fill="E6E6E6"/>
            <w:vAlign w:val="center"/>
          </w:tcPr>
          <w:p w14:paraId="2420EF23" w14:textId="77777777" w:rsidR="002263F5" w:rsidRDefault="00BA1C1A">
            <w:r>
              <w:t>挤塑聚苯板</w:t>
            </w:r>
            <w:r>
              <w:t>(ρ=25-32)</w:t>
            </w:r>
          </w:p>
        </w:tc>
        <w:tc>
          <w:tcPr>
            <w:tcW w:w="1018" w:type="dxa"/>
            <w:vAlign w:val="center"/>
          </w:tcPr>
          <w:p w14:paraId="1E82D17B" w14:textId="77777777" w:rsidR="002263F5" w:rsidRDefault="00BA1C1A">
            <w:r>
              <w:t>0.030</w:t>
            </w:r>
          </w:p>
        </w:tc>
        <w:tc>
          <w:tcPr>
            <w:tcW w:w="1030" w:type="dxa"/>
            <w:vAlign w:val="center"/>
          </w:tcPr>
          <w:p w14:paraId="1BAB2544" w14:textId="77777777" w:rsidR="002263F5" w:rsidRDefault="00BA1C1A">
            <w:r>
              <w:t>0.320</w:t>
            </w:r>
          </w:p>
        </w:tc>
        <w:tc>
          <w:tcPr>
            <w:tcW w:w="848" w:type="dxa"/>
            <w:vAlign w:val="center"/>
          </w:tcPr>
          <w:p w14:paraId="0FC1636B" w14:textId="77777777" w:rsidR="002263F5" w:rsidRDefault="00BA1C1A">
            <w:r>
              <w:t>28.5</w:t>
            </w:r>
          </w:p>
        </w:tc>
        <w:tc>
          <w:tcPr>
            <w:tcW w:w="1018" w:type="dxa"/>
            <w:vAlign w:val="center"/>
          </w:tcPr>
          <w:p w14:paraId="090FBED1" w14:textId="77777777" w:rsidR="002263F5" w:rsidRDefault="00BA1C1A">
            <w:r>
              <w:t>1647.0</w:t>
            </w:r>
          </w:p>
        </w:tc>
        <w:tc>
          <w:tcPr>
            <w:tcW w:w="1188" w:type="dxa"/>
            <w:vAlign w:val="center"/>
          </w:tcPr>
          <w:p w14:paraId="3C17FB38" w14:textId="77777777" w:rsidR="002263F5" w:rsidRDefault="00BA1C1A">
            <w:r>
              <w:t>0.0162</w:t>
            </w:r>
          </w:p>
        </w:tc>
        <w:tc>
          <w:tcPr>
            <w:tcW w:w="1516" w:type="dxa"/>
            <w:vAlign w:val="center"/>
          </w:tcPr>
          <w:p w14:paraId="7F0D5C05" w14:textId="77777777" w:rsidR="002263F5" w:rsidRDefault="002263F5">
            <w:pPr>
              <w:rPr>
                <w:sz w:val="18"/>
                <w:szCs w:val="18"/>
              </w:rPr>
            </w:pPr>
          </w:p>
        </w:tc>
      </w:tr>
      <w:tr w:rsidR="002263F5" w14:paraId="733750AD" w14:textId="77777777">
        <w:tc>
          <w:tcPr>
            <w:tcW w:w="2196" w:type="dxa"/>
            <w:shd w:val="clear" w:color="auto" w:fill="E6E6E6"/>
            <w:vAlign w:val="center"/>
          </w:tcPr>
          <w:p w14:paraId="3D0F40E4" w14:textId="77777777" w:rsidR="002263F5" w:rsidRDefault="00BA1C1A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0D3936F5" w14:textId="77777777" w:rsidR="002263F5" w:rsidRDefault="00BA1C1A">
            <w:r>
              <w:t>0.220</w:t>
            </w:r>
          </w:p>
        </w:tc>
        <w:tc>
          <w:tcPr>
            <w:tcW w:w="1030" w:type="dxa"/>
            <w:vAlign w:val="center"/>
          </w:tcPr>
          <w:p w14:paraId="66FE1D75" w14:textId="77777777" w:rsidR="002263F5" w:rsidRDefault="00BA1C1A">
            <w:r>
              <w:t>3.590</w:t>
            </w:r>
          </w:p>
        </w:tc>
        <w:tc>
          <w:tcPr>
            <w:tcW w:w="848" w:type="dxa"/>
            <w:vAlign w:val="center"/>
          </w:tcPr>
          <w:p w14:paraId="3DBD0425" w14:textId="77777777" w:rsidR="002263F5" w:rsidRDefault="00BA1C1A">
            <w:r>
              <w:t>700.0</w:t>
            </w:r>
          </w:p>
        </w:tc>
        <w:tc>
          <w:tcPr>
            <w:tcW w:w="1018" w:type="dxa"/>
            <w:vAlign w:val="center"/>
          </w:tcPr>
          <w:p w14:paraId="1754D5D6" w14:textId="77777777" w:rsidR="002263F5" w:rsidRDefault="00BA1C1A">
            <w:r>
              <w:t>1050.0</w:t>
            </w:r>
          </w:p>
        </w:tc>
        <w:tc>
          <w:tcPr>
            <w:tcW w:w="1188" w:type="dxa"/>
            <w:vAlign w:val="center"/>
          </w:tcPr>
          <w:p w14:paraId="2C9C36C7" w14:textId="77777777" w:rsidR="002263F5" w:rsidRDefault="00BA1C1A">
            <w:r>
              <w:t>0.0998</w:t>
            </w:r>
          </w:p>
        </w:tc>
        <w:tc>
          <w:tcPr>
            <w:tcW w:w="1516" w:type="dxa"/>
            <w:vAlign w:val="center"/>
          </w:tcPr>
          <w:p w14:paraId="7FEE476E" w14:textId="77777777" w:rsidR="002263F5" w:rsidRDefault="002263F5">
            <w:pPr>
              <w:rPr>
                <w:sz w:val="18"/>
                <w:szCs w:val="18"/>
              </w:rPr>
            </w:pPr>
          </w:p>
        </w:tc>
      </w:tr>
      <w:tr w:rsidR="002263F5" w14:paraId="02BE1051" w14:textId="77777777">
        <w:tc>
          <w:tcPr>
            <w:tcW w:w="2196" w:type="dxa"/>
            <w:shd w:val="clear" w:color="auto" w:fill="E6E6E6"/>
            <w:vAlign w:val="center"/>
          </w:tcPr>
          <w:p w14:paraId="2C1EF7A8" w14:textId="77777777" w:rsidR="002263F5" w:rsidRDefault="00BA1C1A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3B0FB6C8" w14:textId="77777777" w:rsidR="002263F5" w:rsidRDefault="00BA1C1A">
            <w:r>
              <w:t>0.750</w:t>
            </w:r>
          </w:p>
        </w:tc>
        <w:tc>
          <w:tcPr>
            <w:tcW w:w="1030" w:type="dxa"/>
            <w:vAlign w:val="center"/>
          </w:tcPr>
          <w:p w14:paraId="64E3ECD2" w14:textId="77777777" w:rsidR="002263F5" w:rsidRDefault="00BA1C1A">
            <w:r>
              <w:t>7.490</w:t>
            </w:r>
          </w:p>
        </w:tc>
        <w:tc>
          <w:tcPr>
            <w:tcW w:w="848" w:type="dxa"/>
            <w:vAlign w:val="center"/>
          </w:tcPr>
          <w:p w14:paraId="17013026" w14:textId="77777777" w:rsidR="002263F5" w:rsidRDefault="00BA1C1A">
            <w:r>
              <w:t>1450.0</w:t>
            </w:r>
          </w:p>
        </w:tc>
        <w:tc>
          <w:tcPr>
            <w:tcW w:w="1018" w:type="dxa"/>
            <w:vAlign w:val="center"/>
          </w:tcPr>
          <w:p w14:paraId="23A0DEF3" w14:textId="77777777" w:rsidR="002263F5" w:rsidRDefault="00BA1C1A">
            <w:r>
              <w:t>709.4</w:t>
            </w:r>
          </w:p>
        </w:tc>
        <w:tc>
          <w:tcPr>
            <w:tcW w:w="1188" w:type="dxa"/>
            <w:vAlign w:val="center"/>
          </w:tcPr>
          <w:p w14:paraId="6D95CC25" w14:textId="77777777" w:rsidR="002263F5" w:rsidRDefault="00BA1C1A">
            <w:r>
              <w:t>0.0000</w:t>
            </w:r>
          </w:p>
        </w:tc>
        <w:tc>
          <w:tcPr>
            <w:tcW w:w="1516" w:type="dxa"/>
            <w:vAlign w:val="center"/>
          </w:tcPr>
          <w:p w14:paraId="26C5864D" w14:textId="77777777" w:rsidR="002263F5" w:rsidRDefault="002263F5">
            <w:pPr>
              <w:rPr>
                <w:sz w:val="18"/>
                <w:szCs w:val="18"/>
              </w:rPr>
            </w:pPr>
          </w:p>
        </w:tc>
      </w:tr>
    </w:tbl>
    <w:p w14:paraId="5084ACD2" w14:textId="77777777" w:rsidR="002263F5" w:rsidRDefault="00BA1C1A">
      <w:pPr>
        <w:pStyle w:val="2"/>
        <w:widowControl w:val="0"/>
      </w:pPr>
      <w:bookmarkStart w:id="49" w:name="_Toc186471992"/>
      <w:r>
        <w:t>围护结构作法简要说明</w:t>
      </w:r>
      <w:bookmarkEnd w:id="49"/>
    </w:p>
    <w:p w14:paraId="0CE6D361" w14:textId="77777777" w:rsidR="002263F5" w:rsidRDefault="00BA1C1A">
      <w:pPr>
        <w:widowControl w:val="0"/>
        <w:jc w:val="both"/>
      </w:pPr>
      <w:r>
        <w:rPr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</w:rPr>
        <w:t>屋顶：</w:t>
      </w:r>
      <w:r>
        <w:rPr>
          <w:color w:val="0000FF"/>
          <w:szCs w:val="21"/>
        </w:rPr>
        <w:t>屋顶构造一</w:t>
      </w:r>
      <w:r>
        <w:rPr>
          <w:color w:val="0000FF"/>
          <w:szCs w:val="21"/>
        </w:rPr>
        <w:t xml:space="preserve"> (K=0.826,D=3.605)</w:t>
      </w:r>
      <w:r>
        <w:rPr>
          <w:color w:val="0000FF"/>
          <w:szCs w:val="21"/>
        </w:rPr>
        <w:t>：</w:t>
      </w:r>
      <w:r>
        <w:rPr>
          <w:color w:val="000000"/>
        </w:rPr>
        <w:t>（由上到下）</w:t>
      </w:r>
    </w:p>
    <w:p w14:paraId="0E47E79D" w14:textId="77777777" w:rsidR="002263F5" w:rsidRDefault="00BA1C1A">
      <w:pPr>
        <w:widowControl w:val="0"/>
        <w:jc w:val="both"/>
      </w:pPr>
      <w:r>
        <w:t xml:space="preserve">    </w:t>
      </w:r>
      <w:r>
        <w:rPr>
          <w:color w:val="000000"/>
        </w:rPr>
        <w:t>碎石、卵石混凝土</w:t>
      </w:r>
      <w:r>
        <w:rPr>
          <w:color w:val="000000"/>
        </w:rPr>
        <w:t>(ρ=2300) 40mm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>(ρ=25-32)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＋加气混凝土、泡沫混凝土</w:t>
      </w:r>
      <w:r>
        <w:rPr>
          <w:color w:val="000000"/>
        </w:rPr>
        <w:t>(ρ=700) 80mm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778D2E6D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外墙（填充墙）：</w:t>
      </w:r>
      <w:r>
        <w:rPr>
          <w:color w:val="0000FF"/>
          <w:szCs w:val="21"/>
        </w:rPr>
        <w:t>外墙构造一</w:t>
      </w:r>
      <w:r>
        <w:rPr>
          <w:color w:val="0000FF"/>
          <w:szCs w:val="21"/>
        </w:rPr>
        <w:t xml:space="preserve"> (K=1.126,D=2.928)</w:t>
      </w:r>
      <w:r>
        <w:rPr>
          <w:color w:val="0000FF"/>
          <w:szCs w:val="21"/>
        </w:rPr>
        <w:t>：</w:t>
      </w:r>
      <w:r>
        <w:rPr>
          <w:color w:val="000000"/>
        </w:rPr>
        <w:t>（由外到内）</w:t>
      </w:r>
    </w:p>
    <w:p w14:paraId="7E3AF4DE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>(ρ=25-32)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200mm</w:t>
      </w:r>
      <w:r>
        <w:rPr>
          <w:color w:val="000000"/>
        </w:rPr>
        <w:t>＋石灰砂浆</w:t>
      </w:r>
      <w:r>
        <w:rPr>
          <w:color w:val="000000"/>
        </w:rPr>
        <w:t xml:space="preserve"> </w:t>
      </w:r>
      <w:r>
        <w:rPr>
          <w:color w:val="000000"/>
        </w:rPr>
        <w:t>20mm</w:t>
      </w:r>
    </w:p>
    <w:p w14:paraId="36D0F0CB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>热桥柱：</w:t>
      </w:r>
      <w:r>
        <w:rPr>
          <w:color w:val="0000FF"/>
          <w:szCs w:val="21"/>
        </w:rPr>
        <w:t>梁柱构造一</w:t>
      </w:r>
      <w:r>
        <w:rPr>
          <w:color w:val="0000FF"/>
          <w:szCs w:val="21"/>
        </w:rPr>
        <w:t xml:space="preserve"> (K=1.126,D=2.928)</w:t>
      </w:r>
      <w:r>
        <w:rPr>
          <w:color w:val="0000FF"/>
          <w:szCs w:val="21"/>
        </w:rPr>
        <w:t>：</w:t>
      </w:r>
      <w:r>
        <w:rPr>
          <w:color w:val="000000"/>
        </w:rPr>
        <w:t>（由外到内）</w:t>
      </w:r>
    </w:p>
    <w:p w14:paraId="08B2773D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>(ρ=25-32)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200mm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41950A52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>挑空楼板：</w:t>
      </w:r>
      <w:r>
        <w:rPr>
          <w:color w:val="0000FF"/>
          <w:szCs w:val="21"/>
        </w:rPr>
        <w:t>挑空楼板构造一</w:t>
      </w:r>
      <w:r>
        <w:rPr>
          <w:color w:val="0000FF"/>
          <w:szCs w:val="21"/>
        </w:rPr>
        <w:t xml:space="preserve"> (K=1.192,D=2.133)</w:t>
      </w:r>
      <w:r>
        <w:rPr>
          <w:color w:val="0000FF"/>
          <w:szCs w:val="21"/>
        </w:rPr>
        <w:t>：</w:t>
      </w:r>
      <w:r>
        <w:rPr>
          <w:color w:val="000000"/>
        </w:rPr>
        <w:t>（由上到下）</w:t>
      </w:r>
    </w:p>
    <w:p w14:paraId="0DB9B73F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>(ρ=25-32)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</w:p>
    <w:p w14:paraId="28B79BFE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5. </w:t>
      </w:r>
      <w:r>
        <w:rPr>
          <w:b/>
          <w:color w:val="000000"/>
          <w:sz w:val="24"/>
          <w:szCs w:val="24"/>
        </w:rPr>
        <w:t>控温与非控温隔墙：</w:t>
      </w:r>
      <w:r>
        <w:rPr>
          <w:color w:val="0000FF"/>
          <w:szCs w:val="21"/>
        </w:rPr>
        <w:t>控温与非控温空间隔墙构造一</w:t>
      </w:r>
      <w:r>
        <w:rPr>
          <w:color w:val="0000FF"/>
          <w:szCs w:val="21"/>
        </w:rPr>
        <w:t xml:space="preserve"> </w:t>
      </w:r>
      <w:r>
        <w:rPr>
          <w:color w:val="0000FF"/>
          <w:szCs w:val="21"/>
        </w:rPr>
        <w:t>(K=1.925,D=2.391)</w:t>
      </w:r>
      <w:r>
        <w:rPr>
          <w:color w:val="0000FF"/>
          <w:szCs w:val="21"/>
        </w:rPr>
        <w:t>：</w:t>
      </w:r>
    </w:p>
    <w:p w14:paraId="26E82A47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008000"/>
        </w:rPr>
        <w:t>混凝土多孔砖</w:t>
      </w:r>
      <w:r>
        <w:rPr>
          <w:color w:val="008000"/>
        </w:rPr>
        <w:t>(190</w:t>
      </w:r>
      <w:r>
        <w:rPr>
          <w:color w:val="008000"/>
        </w:rPr>
        <w:t>六孔砖）</w:t>
      </w:r>
      <w:r>
        <w:rPr>
          <w:color w:val="008000"/>
        </w:rPr>
        <w:t xml:space="preserve"> 190mm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33AAB8D1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6. </w:t>
      </w:r>
      <w:r>
        <w:rPr>
          <w:b/>
          <w:color w:val="000000"/>
          <w:sz w:val="24"/>
          <w:szCs w:val="24"/>
        </w:rPr>
        <w:t>控温房间隔墙：</w:t>
      </w:r>
      <w:r>
        <w:rPr>
          <w:color w:val="0000FF"/>
          <w:szCs w:val="21"/>
        </w:rPr>
        <w:t>内墙构造一</w:t>
      </w:r>
      <w:r>
        <w:rPr>
          <w:color w:val="0000FF"/>
          <w:szCs w:val="21"/>
        </w:rPr>
        <w:t xml:space="preserve"> (K=1.925,D=2.391)</w:t>
      </w:r>
      <w:r>
        <w:rPr>
          <w:color w:val="0000FF"/>
          <w:szCs w:val="21"/>
        </w:rPr>
        <w:t>：</w:t>
      </w:r>
    </w:p>
    <w:p w14:paraId="3780E74B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008000"/>
        </w:rPr>
        <w:t>混凝土多孔砖</w:t>
      </w:r>
      <w:r>
        <w:rPr>
          <w:color w:val="008000"/>
        </w:rPr>
        <w:t>(190</w:t>
      </w:r>
      <w:r>
        <w:rPr>
          <w:color w:val="008000"/>
        </w:rPr>
        <w:t>六孔砖）</w:t>
      </w:r>
      <w:r>
        <w:rPr>
          <w:color w:val="008000"/>
        </w:rPr>
        <w:t xml:space="preserve"> 190mm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6735F904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7. </w:t>
      </w:r>
      <w:r>
        <w:rPr>
          <w:b/>
          <w:color w:val="000000"/>
          <w:sz w:val="24"/>
          <w:szCs w:val="24"/>
        </w:rPr>
        <w:t>幕墙：</w:t>
      </w:r>
      <w:r>
        <w:rPr>
          <w:color w:val="0000FF"/>
          <w:szCs w:val="21"/>
        </w:rPr>
        <w:t>12A</w:t>
      </w:r>
      <w:r>
        <w:rPr>
          <w:color w:val="0000FF"/>
          <w:szCs w:val="21"/>
        </w:rPr>
        <w:t>钢铝单框双玻窗（平均）</w:t>
      </w:r>
      <w:r>
        <w:rPr>
          <w:color w:val="0000FF"/>
          <w:szCs w:val="21"/>
        </w:rPr>
        <w:t xml:space="preserve"> (K=3.900)</w:t>
      </w:r>
      <w:r>
        <w:rPr>
          <w:color w:val="0000FF"/>
          <w:szCs w:val="21"/>
        </w:rPr>
        <w:t>：</w:t>
      </w:r>
    </w:p>
    <w:p w14:paraId="1C9F0751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3.900W/</w:t>
      </w:r>
      <w:r>
        <w:rPr>
          <w:color w:val="000000"/>
        </w:rPr>
        <w:t>㎡</w:t>
      </w:r>
      <w:r>
        <w:rPr>
          <w:color w:val="000000"/>
        </w:rPr>
        <w:t>.K</w:t>
      </w:r>
      <w:r>
        <w:rPr>
          <w:color w:val="000000"/>
        </w:rPr>
        <w:t>，窗太阳得热系数</w:t>
      </w:r>
      <w:r>
        <w:rPr>
          <w:color w:val="000000"/>
        </w:rPr>
        <w:t>0.652</w:t>
      </w:r>
    </w:p>
    <w:p w14:paraId="1BE86161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lastRenderedPageBreak/>
        <w:t xml:space="preserve">8. </w:t>
      </w:r>
      <w:r>
        <w:rPr>
          <w:b/>
          <w:color w:val="000000"/>
          <w:sz w:val="24"/>
          <w:szCs w:val="24"/>
        </w:rPr>
        <w:t>外窗：</w:t>
      </w:r>
      <w:r>
        <w:rPr>
          <w:color w:val="0000FF"/>
          <w:szCs w:val="21"/>
        </w:rPr>
        <w:t>12A</w:t>
      </w:r>
      <w:r>
        <w:rPr>
          <w:color w:val="0000FF"/>
          <w:szCs w:val="21"/>
        </w:rPr>
        <w:t>钢铝单框双玻窗（平均）</w:t>
      </w:r>
      <w:r>
        <w:rPr>
          <w:color w:val="0000FF"/>
          <w:szCs w:val="21"/>
        </w:rPr>
        <w:t xml:space="preserve"> (K=3.900)</w:t>
      </w:r>
      <w:r>
        <w:rPr>
          <w:color w:val="0000FF"/>
          <w:szCs w:val="21"/>
        </w:rPr>
        <w:t>：</w:t>
      </w:r>
    </w:p>
    <w:p w14:paraId="3CEC8D7F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3.900W/</w:t>
      </w:r>
      <w:r>
        <w:rPr>
          <w:color w:val="000000"/>
        </w:rPr>
        <w:t>㎡</w:t>
      </w:r>
      <w:r>
        <w:rPr>
          <w:color w:val="000000"/>
        </w:rPr>
        <w:t>.K</w:t>
      </w:r>
      <w:r>
        <w:rPr>
          <w:color w:val="000000"/>
        </w:rPr>
        <w:t>，窗太阳得热系数</w:t>
      </w:r>
      <w:r>
        <w:rPr>
          <w:color w:val="000000"/>
        </w:rPr>
        <w:t>0.652</w:t>
      </w:r>
    </w:p>
    <w:p w14:paraId="59FD1102" w14:textId="77777777" w:rsidR="002263F5" w:rsidRDefault="00BA1C1A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9. </w:t>
      </w:r>
      <w:r>
        <w:rPr>
          <w:b/>
          <w:color w:val="000000"/>
          <w:sz w:val="24"/>
          <w:szCs w:val="24"/>
        </w:rPr>
        <w:t>周边地面：</w:t>
      </w:r>
      <w:r>
        <w:rPr>
          <w:color w:val="0000FF"/>
          <w:szCs w:val="21"/>
        </w:rPr>
        <w:t>周边地面构造一</w:t>
      </w:r>
      <w:r>
        <w:rPr>
          <w:color w:val="0000FF"/>
          <w:szCs w:val="21"/>
        </w:rPr>
        <w:t xml:space="preserve"> (K=4.988,D=1.431)</w:t>
      </w:r>
      <w:r>
        <w:rPr>
          <w:color w:val="0000FF"/>
          <w:szCs w:val="21"/>
        </w:rPr>
        <w:t>：</w:t>
      </w:r>
    </w:p>
    <w:p w14:paraId="5C826BB1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</w:p>
    <w:p w14:paraId="126A49B5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50" w:name="_Toc186471993"/>
      <w:r>
        <w:rPr>
          <w:color w:val="000000"/>
        </w:rPr>
        <w:t>围护结构概况</w:t>
      </w:r>
      <w:bookmarkEnd w:id="50"/>
    </w:p>
    <w:p w14:paraId="129A6785" w14:textId="77777777" w:rsidR="002263F5" w:rsidRDefault="002263F5"/>
    <w:tbl>
      <w:tblPr>
        <w:tblW w:w="533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80"/>
        <w:gridCol w:w="1131"/>
        <w:gridCol w:w="2652"/>
        <w:gridCol w:w="1413"/>
        <w:gridCol w:w="1413"/>
        <w:gridCol w:w="1648"/>
      </w:tblGrid>
      <w:tr w:rsidR="003C0CC2" w14:paraId="658FF61D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88206B9" w14:textId="77777777" w:rsidR="003C0CC2" w:rsidRDefault="00BA1C1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21" w:type="pct"/>
            <w:gridSpan w:val="3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3F48C3E5" w14:textId="77777777" w:rsidR="003C0CC2" w:rsidRDefault="00BA1C1A" w:rsidP="00707638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</w:p>
        </w:tc>
      </w:tr>
      <w:tr w:rsidR="00103D87" w14:paraId="1718284A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EE1B324" w14:textId="77777777" w:rsidR="00103D87" w:rsidRDefault="00BA1C1A" w:rsidP="00103D87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</w:t>
            </w:r>
          </w:p>
          <w:p w14:paraId="13A2488B" w14:textId="77777777" w:rsidR="00103D87" w:rsidRDefault="00BA1C1A" w:rsidP="00103D87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szCs w:val="21"/>
              </w:rPr>
              <w:t>和热情性指标</w:t>
            </w:r>
            <w:r w:rsidRPr="003A650C">
              <w:rPr>
                <w:szCs w:val="21"/>
              </w:rPr>
              <w:t xml:space="preserve"> D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C5B584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1" w:name="屋顶K"/>
            <w:r>
              <w:rPr>
                <w:rFonts w:hint="eastAsia"/>
                <w:bCs/>
                <w:szCs w:val="21"/>
              </w:rPr>
              <w:t>0.83</w:t>
            </w:r>
            <w:bookmarkEnd w:id="51"/>
          </w:p>
          <w:p w14:paraId="62D16B8F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2" w:name="屋顶D"/>
            <w:r>
              <w:rPr>
                <w:bCs/>
                <w:szCs w:val="21"/>
              </w:rPr>
              <w:t>3.61</w:t>
            </w:r>
            <w:bookmarkEnd w:id="52"/>
          </w:p>
        </w:tc>
      </w:tr>
      <w:tr w:rsidR="00103D87" w14:paraId="4A7D7024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4CE6279" w14:textId="77777777" w:rsidR="00103D87" w:rsidRDefault="00BA1C1A" w:rsidP="00103D87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外墙传热系数</w:t>
            </w:r>
            <w:r>
              <w:rPr>
                <w:szCs w:val="21"/>
              </w:rPr>
              <w:t>K</w:t>
            </w:r>
          </w:p>
          <w:p w14:paraId="4CA4694A" w14:textId="77777777" w:rsidR="00103D87" w:rsidRDefault="00BA1C1A" w:rsidP="00103D87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szCs w:val="21"/>
              </w:rPr>
              <w:t>和热情性指标</w:t>
            </w:r>
            <w:r w:rsidRPr="003A650C">
              <w:rPr>
                <w:szCs w:val="21"/>
              </w:rPr>
              <w:t xml:space="preserve"> D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A681199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3" w:name="外墙K"/>
            <w:r>
              <w:rPr>
                <w:rFonts w:hint="eastAsia"/>
                <w:bCs/>
                <w:szCs w:val="21"/>
              </w:rPr>
              <w:t>1.13</w:t>
            </w:r>
            <w:bookmarkEnd w:id="53"/>
          </w:p>
          <w:p w14:paraId="657812FD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4" w:name="外墙D"/>
            <w:r>
              <w:rPr>
                <w:rFonts w:hint="eastAsia"/>
                <w:bCs/>
                <w:szCs w:val="21"/>
              </w:rPr>
              <w:t>2.93</w:t>
            </w:r>
            <w:bookmarkEnd w:id="54"/>
          </w:p>
        </w:tc>
      </w:tr>
      <w:tr w:rsidR="00103D87" w14:paraId="404FE5D0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943F510" w14:textId="77777777" w:rsidR="00103D87" w:rsidRPr="003A650C" w:rsidRDefault="00BA1C1A" w:rsidP="00103D87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szCs w:val="21"/>
              </w:rPr>
              <w:t>挑空</w:t>
            </w:r>
            <w:r w:rsidRPr="003A650C">
              <w:rPr>
                <w:szCs w:val="21"/>
              </w:rPr>
              <w:t>(</w:t>
            </w:r>
            <w:r w:rsidRPr="003A650C">
              <w:rPr>
                <w:rFonts w:hint="eastAsia"/>
                <w:szCs w:val="21"/>
              </w:rPr>
              <w:t>或架空</w:t>
            </w:r>
            <w:r w:rsidRPr="003A650C">
              <w:rPr>
                <w:szCs w:val="21"/>
              </w:rPr>
              <w:t>)</w:t>
            </w:r>
            <w:r w:rsidRPr="003A650C">
              <w:rPr>
                <w:rFonts w:hint="eastAsia"/>
                <w:szCs w:val="21"/>
              </w:rPr>
              <w:t>楼板传热系数</w:t>
            </w:r>
            <w:r w:rsidRPr="003A650C">
              <w:rPr>
                <w:szCs w:val="21"/>
              </w:rPr>
              <w:t>K</w:t>
            </w:r>
          </w:p>
          <w:p w14:paraId="4F1D3470" w14:textId="77777777" w:rsidR="00103D87" w:rsidRDefault="00BA1C1A" w:rsidP="00103D87">
            <w:pPr>
              <w:jc w:val="center"/>
              <w:rPr>
                <w:rFonts w:hAnsi="宋体"/>
                <w:szCs w:val="21"/>
              </w:rPr>
            </w:pPr>
            <w:r w:rsidRPr="003A650C">
              <w:rPr>
                <w:rFonts w:hint="eastAsia"/>
                <w:szCs w:val="21"/>
              </w:rPr>
              <w:t>和热惰性指标</w:t>
            </w:r>
            <w:r w:rsidRPr="003A650C">
              <w:rPr>
                <w:szCs w:val="21"/>
              </w:rPr>
              <w:t xml:space="preserve"> D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718D6C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5" w:name="挑空楼板K"/>
            <w:r>
              <w:rPr>
                <w:bCs/>
                <w:szCs w:val="21"/>
              </w:rPr>
              <w:t>1.19</w:t>
            </w:r>
            <w:bookmarkEnd w:id="55"/>
          </w:p>
          <w:p w14:paraId="554B2ED1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6" w:name="挑空楼板D"/>
            <w:r>
              <w:rPr>
                <w:bCs/>
                <w:szCs w:val="21"/>
              </w:rPr>
              <w:t>2.13</w:t>
            </w:r>
            <w:bookmarkEnd w:id="56"/>
          </w:p>
        </w:tc>
      </w:tr>
      <w:tr w:rsidR="00103D87" w14:paraId="0DE6047C" w14:textId="77777777" w:rsidTr="004442B9">
        <w:trPr>
          <w:jc w:val="center"/>
        </w:trPr>
        <w:tc>
          <w:tcPr>
            <w:tcW w:w="2679" w:type="pct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543026E4" w14:textId="77777777" w:rsidR="00103D87" w:rsidRPr="003A650C" w:rsidRDefault="00BA1C1A" w:rsidP="00103D87">
            <w:pPr>
              <w:jc w:val="center"/>
              <w:rPr>
                <w:bCs/>
                <w:szCs w:val="21"/>
              </w:rPr>
            </w:pPr>
            <w:r w:rsidRPr="003A650C">
              <w:rPr>
                <w:rFonts w:hint="eastAsia"/>
                <w:bCs/>
                <w:szCs w:val="21"/>
              </w:rPr>
              <w:t>天窗传热系数</w:t>
            </w:r>
            <w:r w:rsidRPr="003A650C">
              <w:rPr>
                <w:bCs/>
                <w:szCs w:val="21"/>
              </w:rPr>
              <w:t>K</w:t>
            </w:r>
          </w:p>
          <w:p w14:paraId="5650D9DC" w14:textId="77777777" w:rsidR="00103D87" w:rsidRDefault="00BA1C1A" w:rsidP="00103D87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bCs/>
                <w:szCs w:val="21"/>
              </w:rPr>
              <w:t>和太阳得热系数</w:t>
            </w:r>
            <w:r w:rsidRPr="003A650C">
              <w:rPr>
                <w:bCs/>
                <w:szCs w:val="21"/>
              </w:rPr>
              <w:t xml:space="preserve"> SHGC</w:t>
            </w:r>
          </w:p>
        </w:tc>
        <w:tc>
          <w:tcPr>
            <w:tcW w:w="2321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6C2AF60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7" w:name="天窗K"/>
            <w:r>
              <w:rPr>
                <w:bCs/>
                <w:szCs w:val="21"/>
              </w:rPr>
              <w:t>－</w:t>
            </w:r>
            <w:bookmarkEnd w:id="57"/>
          </w:p>
          <w:p w14:paraId="25CEE9A4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bookmarkStart w:id="58" w:name="天窗SHGC"/>
            <w:r>
              <w:rPr>
                <w:bCs/>
                <w:szCs w:val="21"/>
              </w:rPr>
              <w:t>－</w:t>
            </w:r>
            <w:bookmarkEnd w:id="58"/>
          </w:p>
        </w:tc>
      </w:tr>
      <w:tr w:rsidR="00103D87" w14:paraId="73FAAB51" w14:textId="77777777" w:rsidTr="00103D87">
        <w:trPr>
          <w:jc w:val="center"/>
        </w:trPr>
        <w:tc>
          <w:tcPr>
            <w:tcW w:w="716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C46BC99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0BE1239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26CDE9FA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495EA6C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64EF977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5EC527F7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4C9B117C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太阳得热系数</w:t>
            </w:r>
          </w:p>
        </w:tc>
      </w:tr>
      <w:tr w:rsidR="00103D87" w14:paraId="6D58018E" w14:textId="77777777" w:rsidTr="00103D87">
        <w:trPr>
          <w:trHeight w:hRule="exact"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8B4A7E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B5BE94" w14:textId="77777777" w:rsidR="00103D87" w:rsidRDefault="00BA1C1A" w:rsidP="00103D87">
            <w:pPr>
              <w:jc w:val="center"/>
              <w:rPr>
                <w:rFonts w:hAnsi="宋体"/>
                <w:bCs/>
                <w:szCs w:val="21"/>
              </w:rPr>
            </w:pPr>
            <w:bookmarkStart w:id="59" w:name="多立面－计算条件表－14－2－朝向立面窗墙比KSHGC参照"/>
            <w:r>
              <w:rPr>
                <w:rFonts w:hAnsi="宋体" w:hint="eastAsia"/>
                <w:bCs/>
                <w:szCs w:val="21"/>
              </w:rPr>
              <w:t>南向</w:t>
            </w:r>
            <w:bookmarkEnd w:id="59"/>
          </w:p>
        </w:tc>
        <w:tc>
          <w:tcPr>
            <w:tcW w:w="1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5D28E1" w14:textId="77777777" w:rsidR="00103D87" w:rsidRDefault="00BA1C1A" w:rsidP="00103D87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</w:t>
            </w:r>
            <w:r>
              <w:rPr>
                <w:rFonts w:hAnsi="宋体"/>
                <w:bCs/>
                <w:szCs w:val="21"/>
              </w:rPr>
              <w:t>-</w:t>
            </w:r>
            <w:r>
              <w:rPr>
                <w:rFonts w:hAnsi="宋体"/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F615E8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0.34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EB33AC7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CE2A170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103D87" w14:paraId="1CFA2AF2" w14:textId="77777777" w:rsidTr="00103D87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408371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FF84C2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北向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94BFDE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北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91AD19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0.25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AAA5EE3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5071D42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103D87" w14:paraId="450B343B" w14:textId="77777777" w:rsidTr="00103D87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4E41B5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3B94A6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东向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DC25A41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东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0D4110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0.57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85C74B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8932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  <w:tr w:rsidR="00103D87" w14:paraId="06E0E40F" w14:textId="77777777" w:rsidTr="00103D87">
        <w:trPr>
          <w:trHeight w:val="454"/>
          <w:jc w:val="center"/>
        </w:trPr>
        <w:tc>
          <w:tcPr>
            <w:tcW w:w="71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59DF98F1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87" w:type="pct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FB49C3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西向</w:t>
            </w:r>
          </w:p>
        </w:tc>
        <w:tc>
          <w:tcPr>
            <w:tcW w:w="1376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49B37A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西</w:t>
            </w:r>
            <w:r>
              <w:rPr>
                <w:bCs/>
                <w:szCs w:val="21"/>
              </w:rPr>
              <w:t>-</w:t>
            </w:r>
            <w:r>
              <w:rPr>
                <w:bCs/>
                <w:szCs w:val="21"/>
              </w:rPr>
              <w:t>默认立面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677300E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0.07</w:t>
            </w:r>
          </w:p>
        </w:tc>
        <w:tc>
          <w:tcPr>
            <w:tcW w:w="733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57B4FAC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3.90</w:t>
            </w:r>
          </w:p>
        </w:tc>
        <w:tc>
          <w:tcPr>
            <w:tcW w:w="855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6AC3102" w14:textId="77777777" w:rsidR="00103D87" w:rsidRDefault="00BA1C1A" w:rsidP="00103D87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0.65</w:t>
            </w:r>
          </w:p>
        </w:tc>
      </w:tr>
    </w:tbl>
    <w:p w14:paraId="7C99CE1D" w14:textId="77777777" w:rsidR="002263F5" w:rsidRDefault="002263F5">
      <w:pPr>
        <w:widowControl w:val="0"/>
        <w:jc w:val="both"/>
        <w:rPr>
          <w:color w:val="000000"/>
        </w:rPr>
      </w:pPr>
    </w:p>
    <w:p w14:paraId="3385375B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60" w:name="_Toc186471994"/>
      <w:r>
        <w:rPr>
          <w:color w:val="000000"/>
        </w:rPr>
        <w:t>房间类型</w:t>
      </w:r>
      <w:bookmarkEnd w:id="60"/>
    </w:p>
    <w:p w14:paraId="18A96B9D" w14:textId="77777777" w:rsidR="002263F5" w:rsidRDefault="00BA1C1A">
      <w:pPr>
        <w:pStyle w:val="2"/>
        <w:widowControl w:val="0"/>
      </w:pPr>
      <w:bookmarkStart w:id="61" w:name="_Toc186471995"/>
      <w:r>
        <w:t>房间参数表</w:t>
      </w:r>
      <w:bookmarkEnd w:id="61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2263F5" w14:paraId="28A17204" w14:textId="77777777">
        <w:tc>
          <w:tcPr>
            <w:tcW w:w="1567" w:type="dxa"/>
            <w:shd w:val="clear" w:color="auto" w:fill="E6E6E6"/>
            <w:vAlign w:val="center"/>
          </w:tcPr>
          <w:p w14:paraId="36921970" w14:textId="77777777" w:rsidR="002263F5" w:rsidRDefault="00BA1C1A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1DE6A865" w14:textId="77777777" w:rsidR="002263F5" w:rsidRDefault="00BA1C1A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34D6E1D7" w14:textId="77777777" w:rsidR="002263F5" w:rsidRDefault="00BA1C1A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2A2C2F5" w14:textId="77777777" w:rsidR="002263F5" w:rsidRDefault="00BA1C1A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91E0048" w14:textId="77777777" w:rsidR="002263F5" w:rsidRDefault="00BA1C1A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EFD845F" w14:textId="77777777" w:rsidR="002263F5" w:rsidRDefault="00BA1C1A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ECC35E2" w14:textId="77777777" w:rsidR="002263F5" w:rsidRDefault="00BA1C1A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B3C053A" w14:textId="77777777" w:rsidR="002263F5" w:rsidRDefault="00BA1C1A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2263F5" w14:paraId="68890D8F" w14:textId="77777777">
        <w:tc>
          <w:tcPr>
            <w:tcW w:w="1567" w:type="dxa"/>
            <w:shd w:val="clear" w:color="auto" w:fill="E6E6E6"/>
            <w:vAlign w:val="center"/>
          </w:tcPr>
          <w:p w14:paraId="549FC52A" w14:textId="77777777" w:rsidR="002263F5" w:rsidRDefault="00BA1C1A">
            <w:r>
              <w:t>卫生间</w:t>
            </w:r>
          </w:p>
        </w:tc>
        <w:tc>
          <w:tcPr>
            <w:tcW w:w="973" w:type="dxa"/>
            <w:vAlign w:val="center"/>
          </w:tcPr>
          <w:p w14:paraId="105BC190" w14:textId="77777777" w:rsidR="002263F5" w:rsidRDefault="00BA1C1A">
            <w:pPr>
              <w:jc w:val="center"/>
            </w:pPr>
            <w:r>
              <w:t>28</w:t>
            </w:r>
          </w:p>
        </w:tc>
        <w:tc>
          <w:tcPr>
            <w:tcW w:w="979" w:type="dxa"/>
            <w:vAlign w:val="center"/>
          </w:tcPr>
          <w:p w14:paraId="2B1D7AF8" w14:textId="77777777" w:rsidR="002263F5" w:rsidRDefault="00BA1C1A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250344C7" w14:textId="77777777" w:rsidR="002263F5" w:rsidRDefault="00BA1C1A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972411E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F38BF90" w14:textId="77777777" w:rsidR="002263F5" w:rsidRDefault="00BA1C1A">
            <w:pPr>
              <w:jc w:val="center"/>
            </w:pPr>
            <w:r>
              <w:t>20(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F19E2D6" w14:textId="77777777" w:rsidR="002263F5" w:rsidRDefault="00BA1C1A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F1FF864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263CD2E0" w14:textId="77777777">
        <w:tc>
          <w:tcPr>
            <w:tcW w:w="1567" w:type="dxa"/>
            <w:shd w:val="clear" w:color="auto" w:fill="E6E6E6"/>
            <w:vAlign w:val="center"/>
          </w:tcPr>
          <w:p w14:paraId="6CDA231A" w14:textId="77777777" w:rsidR="002263F5" w:rsidRDefault="00BA1C1A">
            <w:r>
              <w:t>厨房</w:t>
            </w:r>
          </w:p>
        </w:tc>
        <w:tc>
          <w:tcPr>
            <w:tcW w:w="973" w:type="dxa"/>
            <w:vAlign w:val="center"/>
          </w:tcPr>
          <w:p w14:paraId="07819BD4" w14:textId="77777777" w:rsidR="002263F5" w:rsidRDefault="00BA1C1A">
            <w:pPr>
              <w:jc w:val="center"/>
            </w:pPr>
            <w:r>
              <w:t>27</w:t>
            </w:r>
          </w:p>
        </w:tc>
        <w:tc>
          <w:tcPr>
            <w:tcW w:w="979" w:type="dxa"/>
            <w:vAlign w:val="center"/>
          </w:tcPr>
          <w:p w14:paraId="1243BF67" w14:textId="77777777" w:rsidR="002263F5" w:rsidRDefault="00BA1C1A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4C128C69" w14:textId="77777777" w:rsidR="002263F5" w:rsidRDefault="00BA1C1A">
            <w:pPr>
              <w:jc w:val="center"/>
            </w:pPr>
            <w:r>
              <w:t>28(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EA1889C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602BB2A" w14:textId="77777777" w:rsidR="002263F5" w:rsidRDefault="00BA1C1A">
            <w:pPr>
              <w:jc w:val="center"/>
            </w:pPr>
            <w:r>
              <w:t>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1D302B8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71BF2C3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029D2B34" w14:textId="77777777">
        <w:tc>
          <w:tcPr>
            <w:tcW w:w="1567" w:type="dxa"/>
            <w:shd w:val="clear" w:color="auto" w:fill="E6E6E6"/>
            <w:vAlign w:val="center"/>
          </w:tcPr>
          <w:p w14:paraId="0672900E" w14:textId="77777777" w:rsidR="002263F5" w:rsidRDefault="00BA1C1A">
            <w:r>
              <w:t>厨房</w:t>
            </w:r>
          </w:p>
        </w:tc>
        <w:tc>
          <w:tcPr>
            <w:tcW w:w="973" w:type="dxa"/>
            <w:vAlign w:val="center"/>
          </w:tcPr>
          <w:p w14:paraId="740D10CC" w14:textId="77777777" w:rsidR="002263F5" w:rsidRDefault="00BA1C1A">
            <w:pPr>
              <w:jc w:val="center"/>
            </w:pPr>
            <w:r>
              <w:t>27</w:t>
            </w:r>
          </w:p>
        </w:tc>
        <w:tc>
          <w:tcPr>
            <w:tcW w:w="979" w:type="dxa"/>
            <w:vAlign w:val="center"/>
          </w:tcPr>
          <w:p w14:paraId="344A464A" w14:textId="77777777" w:rsidR="002263F5" w:rsidRDefault="00BA1C1A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2077592E" w14:textId="77777777" w:rsidR="002263F5" w:rsidRDefault="00BA1C1A">
            <w:pPr>
              <w:jc w:val="center"/>
            </w:pPr>
            <w:r>
              <w:t>28(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DA4FA74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D28E538" w14:textId="77777777" w:rsidR="002263F5" w:rsidRDefault="00BA1C1A">
            <w:pPr>
              <w:jc w:val="center"/>
            </w:pPr>
            <w:r>
              <w:t>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4EE6E36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A06D16D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6C8E806F" w14:textId="77777777">
        <w:tc>
          <w:tcPr>
            <w:tcW w:w="1567" w:type="dxa"/>
            <w:shd w:val="clear" w:color="auto" w:fill="E6E6E6"/>
            <w:vAlign w:val="center"/>
          </w:tcPr>
          <w:p w14:paraId="628F0CE1" w14:textId="77777777" w:rsidR="002263F5" w:rsidRDefault="00BA1C1A">
            <w:r>
              <w:t>多媒体教室</w:t>
            </w:r>
          </w:p>
        </w:tc>
        <w:tc>
          <w:tcPr>
            <w:tcW w:w="973" w:type="dxa"/>
            <w:vAlign w:val="center"/>
          </w:tcPr>
          <w:p w14:paraId="24EE0D47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B8018BC" w14:textId="77777777" w:rsidR="002263F5" w:rsidRDefault="00BA1C1A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5C41CA1F" w14:textId="77777777" w:rsidR="002263F5" w:rsidRDefault="00BA1C1A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2F401B1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5F1DBDC" w14:textId="77777777" w:rsidR="002263F5" w:rsidRDefault="00BA1C1A">
            <w:pPr>
              <w:jc w:val="center"/>
            </w:pPr>
            <w:r>
              <w:t>4(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A8C6AB9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7E73950" w14:textId="77777777" w:rsidR="002263F5" w:rsidRDefault="00BA1C1A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2263F5" w14:paraId="154A1C07" w14:textId="77777777">
        <w:tc>
          <w:tcPr>
            <w:tcW w:w="1567" w:type="dxa"/>
            <w:shd w:val="clear" w:color="auto" w:fill="E6E6E6"/>
            <w:vAlign w:val="center"/>
          </w:tcPr>
          <w:p w14:paraId="31E22261" w14:textId="77777777" w:rsidR="002263F5" w:rsidRDefault="00BA1C1A">
            <w:r>
              <w:t>大厅</w:t>
            </w:r>
          </w:p>
        </w:tc>
        <w:tc>
          <w:tcPr>
            <w:tcW w:w="973" w:type="dxa"/>
            <w:vAlign w:val="center"/>
          </w:tcPr>
          <w:p w14:paraId="4B4DA70C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7D0E5FF5" w14:textId="77777777" w:rsidR="002263F5" w:rsidRDefault="00BA1C1A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2B8429B9" w14:textId="77777777" w:rsidR="002263F5" w:rsidRDefault="00BA1C1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8417175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1AA4169" w14:textId="77777777" w:rsidR="002263F5" w:rsidRDefault="00BA1C1A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B9C43EC" w14:textId="77777777" w:rsidR="002263F5" w:rsidRDefault="00BA1C1A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4E661FF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58796F79" w14:textId="77777777">
        <w:tc>
          <w:tcPr>
            <w:tcW w:w="1567" w:type="dxa"/>
            <w:shd w:val="clear" w:color="auto" w:fill="E6E6E6"/>
            <w:vAlign w:val="center"/>
          </w:tcPr>
          <w:p w14:paraId="5721E859" w14:textId="77777777" w:rsidR="002263F5" w:rsidRDefault="00BA1C1A">
            <w:r>
              <w:t>接待室</w:t>
            </w:r>
          </w:p>
        </w:tc>
        <w:tc>
          <w:tcPr>
            <w:tcW w:w="973" w:type="dxa"/>
            <w:vAlign w:val="center"/>
          </w:tcPr>
          <w:p w14:paraId="4ADB73D3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FF74928" w14:textId="77777777" w:rsidR="002263F5" w:rsidRDefault="00BA1C1A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2CBE65C4" w14:textId="77777777" w:rsidR="002263F5" w:rsidRDefault="00BA1C1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F52C8B4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5EA5338" w14:textId="77777777" w:rsidR="002263F5" w:rsidRDefault="00BA1C1A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9875D2A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90DFB95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6D30898D" w14:textId="77777777">
        <w:tc>
          <w:tcPr>
            <w:tcW w:w="1567" w:type="dxa"/>
            <w:shd w:val="clear" w:color="auto" w:fill="E6E6E6"/>
            <w:vAlign w:val="center"/>
          </w:tcPr>
          <w:p w14:paraId="45B667D2" w14:textId="77777777" w:rsidR="002263F5" w:rsidRDefault="00BA1C1A">
            <w:r>
              <w:t>普通办公室</w:t>
            </w:r>
          </w:p>
        </w:tc>
        <w:tc>
          <w:tcPr>
            <w:tcW w:w="973" w:type="dxa"/>
            <w:vAlign w:val="center"/>
          </w:tcPr>
          <w:p w14:paraId="01B9CE97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0372E87" w14:textId="77777777" w:rsidR="002263F5" w:rsidRDefault="00BA1C1A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7000C94F" w14:textId="77777777" w:rsidR="002263F5" w:rsidRDefault="00BA1C1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937CB7D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C867AEA" w14:textId="77777777" w:rsidR="002263F5" w:rsidRDefault="00BA1C1A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E262A30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92D62B5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7B4A0D14" w14:textId="77777777">
        <w:tc>
          <w:tcPr>
            <w:tcW w:w="1567" w:type="dxa"/>
            <w:shd w:val="clear" w:color="auto" w:fill="E6E6E6"/>
            <w:vAlign w:val="center"/>
          </w:tcPr>
          <w:p w14:paraId="7A19D138" w14:textId="77777777" w:rsidR="002263F5" w:rsidRDefault="00BA1C1A">
            <w:r>
              <w:t>普通办公室</w:t>
            </w:r>
          </w:p>
        </w:tc>
        <w:tc>
          <w:tcPr>
            <w:tcW w:w="973" w:type="dxa"/>
            <w:vAlign w:val="center"/>
          </w:tcPr>
          <w:p w14:paraId="4B7C39DE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77C4E278" w14:textId="77777777" w:rsidR="002263F5" w:rsidRDefault="00BA1C1A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57311A37" w14:textId="77777777" w:rsidR="002263F5" w:rsidRDefault="00BA1C1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1C79D4E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1EA6D56" w14:textId="77777777" w:rsidR="002263F5" w:rsidRDefault="00BA1C1A">
            <w:pPr>
              <w:jc w:val="center"/>
            </w:pPr>
            <w:r>
              <w:t>6(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9715855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C56716B" w14:textId="77777777" w:rsidR="002263F5" w:rsidRDefault="00BA1C1A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2263F5" w14:paraId="78F40AF7" w14:textId="77777777">
        <w:tc>
          <w:tcPr>
            <w:tcW w:w="1567" w:type="dxa"/>
            <w:shd w:val="clear" w:color="auto" w:fill="E6E6E6"/>
            <w:vAlign w:val="center"/>
          </w:tcPr>
          <w:p w14:paraId="62E4B817" w14:textId="77777777" w:rsidR="002263F5" w:rsidRDefault="00BA1C1A">
            <w:r>
              <w:t>普通教室</w:t>
            </w:r>
          </w:p>
        </w:tc>
        <w:tc>
          <w:tcPr>
            <w:tcW w:w="973" w:type="dxa"/>
            <w:vAlign w:val="center"/>
          </w:tcPr>
          <w:p w14:paraId="7B77460F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9C7A962" w14:textId="77777777" w:rsidR="002263F5" w:rsidRDefault="00BA1C1A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6BB9D8DC" w14:textId="77777777" w:rsidR="002263F5" w:rsidRDefault="00BA1C1A">
            <w:pPr>
              <w:jc w:val="center"/>
            </w:pPr>
            <w:r>
              <w:t>24(m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3C15BF8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BF2103C" w14:textId="77777777" w:rsidR="002263F5" w:rsidRDefault="00BA1C1A">
            <w:pPr>
              <w:jc w:val="center"/>
            </w:pPr>
            <w:r>
              <w:t>1.39(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065B127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849F976" w14:textId="77777777" w:rsidR="002263F5" w:rsidRDefault="00BA1C1A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2263F5" w14:paraId="4C4E7D1A" w14:textId="77777777">
        <w:tc>
          <w:tcPr>
            <w:tcW w:w="1567" w:type="dxa"/>
            <w:shd w:val="clear" w:color="auto" w:fill="E6E6E6"/>
            <w:vAlign w:val="center"/>
          </w:tcPr>
          <w:p w14:paraId="4555A389" w14:textId="77777777" w:rsidR="002263F5" w:rsidRDefault="00BA1C1A">
            <w:r>
              <w:lastRenderedPageBreak/>
              <w:t>楼梯间</w:t>
            </w:r>
          </w:p>
        </w:tc>
        <w:tc>
          <w:tcPr>
            <w:tcW w:w="973" w:type="dxa"/>
            <w:vAlign w:val="center"/>
          </w:tcPr>
          <w:p w14:paraId="016F97B7" w14:textId="77777777" w:rsidR="002263F5" w:rsidRDefault="00BA1C1A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311BEBE6" w14:textId="77777777" w:rsidR="002263F5" w:rsidRDefault="00BA1C1A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173594AD" w14:textId="77777777" w:rsidR="002263F5" w:rsidRDefault="00BA1C1A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D955FB6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685CDC7" w14:textId="77777777" w:rsidR="002263F5" w:rsidRDefault="00BA1C1A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63428E1" w14:textId="77777777" w:rsidR="002263F5" w:rsidRDefault="00BA1C1A">
            <w:pPr>
              <w:jc w:val="center"/>
            </w:pPr>
            <w:r>
              <w:t>3.5(W/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111490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49FF8D10" w14:textId="77777777">
        <w:tc>
          <w:tcPr>
            <w:tcW w:w="1567" w:type="dxa"/>
            <w:shd w:val="clear" w:color="auto" w:fill="E6E6E6"/>
            <w:vAlign w:val="center"/>
          </w:tcPr>
          <w:p w14:paraId="7A222F66" w14:textId="77777777" w:rsidR="002263F5" w:rsidRDefault="00BA1C1A">
            <w:r>
              <w:t>楼梯间</w:t>
            </w:r>
          </w:p>
        </w:tc>
        <w:tc>
          <w:tcPr>
            <w:tcW w:w="973" w:type="dxa"/>
            <w:vAlign w:val="center"/>
          </w:tcPr>
          <w:p w14:paraId="0C815DE9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9FC5EE0" w14:textId="77777777" w:rsidR="002263F5" w:rsidRDefault="00BA1C1A">
            <w:pPr>
              <w:jc w:val="center"/>
            </w:pPr>
            <w:r>
              <w:t>20</w:t>
            </w:r>
          </w:p>
        </w:tc>
        <w:tc>
          <w:tcPr>
            <w:tcW w:w="1273" w:type="dxa"/>
            <w:vAlign w:val="center"/>
          </w:tcPr>
          <w:p w14:paraId="41D0B029" w14:textId="77777777" w:rsidR="002263F5" w:rsidRDefault="00BA1C1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E02E73D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06E00E7" w14:textId="77777777" w:rsidR="002263F5" w:rsidRDefault="00BA1C1A">
            <w:pPr>
              <w:jc w:val="center"/>
            </w:pPr>
            <w:r>
              <w:t>8(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7256D92" w14:textId="77777777" w:rsidR="002263F5" w:rsidRDefault="00BA1C1A">
            <w:pPr>
              <w:jc w:val="center"/>
            </w:pPr>
            <w:r>
              <w:t>9(W/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1E930BC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4E8FF565" w14:textId="77777777">
        <w:tc>
          <w:tcPr>
            <w:tcW w:w="1567" w:type="dxa"/>
            <w:shd w:val="clear" w:color="auto" w:fill="E6E6E6"/>
            <w:vAlign w:val="center"/>
          </w:tcPr>
          <w:p w14:paraId="6BD386D0" w14:textId="77777777" w:rsidR="002263F5" w:rsidRDefault="00BA1C1A">
            <w:r>
              <w:t>设备间</w:t>
            </w:r>
          </w:p>
        </w:tc>
        <w:tc>
          <w:tcPr>
            <w:tcW w:w="973" w:type="dxa"/>
            <w:vAlign w:val="center"/>
          </w:tcPr>
          <w:p w14:paraId="2CE7B7E6" w14:textId="77777777" w:rsidR="002263F5" w:rsidRDefault="00BA1C1A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5086C068" w14:textId="77777777" w:rsidR="002263F5" w:rsidRDefault="00BA1C1A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5C90250E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0EA6AAC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C0B0121" w14:textId="77777777" w:rsidR="002263F5" w:rsidRDefault="00BA1C1A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D37351E" w14:textId="77777777" w:rsidR="002263F5" w:rsidRDefault="00BA1C1A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9FD897B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  <w:tr w:rsidR="002263F5" w14:paraId="07474E07" w14:textId="77777777">
        <w:tc>
          <w:tcPr>
            <w:tcW w:w="1567" w:type="dxa"/>
            <w:shd w:val="clear" w:color="auto" w:fill="E6E6E6"/>
            <w:vAlign w:val="center"/>
          </w:tcPr>
          <w:p w14:paraId="03C60900" w14:textId="77777777" w:rsidR="002263F5" w:rsidRDefault="00BA1C1A">
            <w:r>
              <w:t>餐厅</w:t>
            </w:r>
          </w:p>
        </w:tc>
        <w:tc>
          <w:tcPr>
            <w:tcW w:w="973" w:type="dxa"/>
            <w:vAlign w:val="center"/>
          </w:tcPr>
          <w:p w14:paraId="5F53E84A" w14:textId="77777777" w:rsidR="002263F5" w:rsidRDefault="00BA1C1A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1034DEE" w14:textId="77777777" w:rsidR="002263F5" w:rsidRDefault="00BA1C1A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66D15E47" w14:textId="77777777" w:rsidR="002263F5" w:rsidRDefault="00BA1C1A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91ABA30" w14:textId="77777777" w:rsidR="002263F5" w:rsidRDefault="00BA1C1A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1658898" w14:textId="77777777" w:rsidR="002263F5" w:rsidRDefault="00BA1C1A">
            <w:pPr>
              <w:jc w:val="center"/>
            </w:pPr>
            <w:r>
              <w:t>2.5(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F362229" w14:textId="77777777" w:rsidR="002263F5" w:rsidRDefault="00BA1C1A">
            <w:pPr>
              <w:jc w:val="center"/>
            </w:pPr>
            <w:r>
              <w:t>8(W/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AC94ACC" w14:textId="77777777" w:rsidR="002263F5" w:rsidRDefault="00BA1C1A">
            <w:pPr>
              <w:jc w:val="center"/>
            </w:pPr>
            <w:r>
              <w:t>15(W/</w:t>
            </w:r>
            <w:r>
              <w:t>㎡</w:t>
            </w:r>
            <w:r>
              <w:t>)</w:t>
            </w:r>
          </w:p>
        </w:tc>
      </w:tr>
    </w:tbl>
    <w:p w14:paraId="558914D2" w14:textId="77777777" w:rsidR="002263F5" w:rsidRDefault="00BA1C1A">
      <w:pPr>
        <w:pStyle w:val="2"/>
        <w:widowControl w:val="0"/>
      </w:pPr>
      <w:bookmarkStart w:id="62" w:name="_Toc186471996"/>
      <w:r>
        <w:t>作息时间表</w:t>
      </w:r>
      <w:bookmarkEnd w:id="62"/>
    </w:p>
    <w:p w14:paraId="06F09190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560CE98C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63" w:name="_Toc186471997"/>
      <w:r>
        <w:rPr>
          <w:color w:val="000000"/>
        </w:rPr>
        <w:t>暖通空调系统</w:t>
      </w:r>
      <w:bookmarkEnd w:id="63"/>
    </w:p>
    <w:p w14:paraId="48688E74" w14:textId="77777777" w:rsidR="002263F5" w:rsidRDefault="00BA1C1A">
      <w:pPr>
        <w:pStyle w:val="2"/>
        <w:widowControl w:val="0"/>
      </w:pPr>
      <w:bookmarkStart w:id="64" w:name="_Toc186471998"/>
      <w:r>
        <w:t>系统类型</w:t>
      </w:r>
      <w:bookmarkEnd w:id="64"/>
    </w:p>
    <w:p w14:paraId="6E2DD5E0" w14:textId="77777777" w:rsidR="002263F5" w:rsidRDefault="00BA1C1A">
      <w:pPr>
        <w:pStyle w:val="3"/>
        <w:widowControl w:val="0"/>
        <w:jc w:val="both"/>
        <w:rPr>
          <w:color w:val="000000"/>
        </w:rPr>
      </w:pPr>
      <w:bookmarkStart w:id="65" w:name="_Toc186471999"/>
      <w:r>
        <w:rPr>
          <w:color w:val="000000"/>
        </w:rPr>
        <w:t>系统分区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2263F5" w14:paraId="0E9E390E" w14:textId="77777777">
        <w:tc>
          <w:tcPr>
            <w:tcW w:w="1131" w:type="dxa"/>
            <w:shd w:val="clear" w:color="auto" w:fill="E6E6E6"/>
            <w:vAlign w:val="center"/>
          </w:tcPr>
          <w:p w14:paraId="6F72D521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23673C6A" w14:textId="77777777" w:rsidR="002263F5" w:rsidRDefault="00BA1C1A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8577DD" w14:textId="77777777" w:rsidR="002263F5" w:rsidRDefault="00BA1C1A">
            <w:pPr>
              <w:jc w:val="center"/>
            </w:pPr>
            <w:r>
              <w:t>制冷</w:t>
            </w:r>
            <w:r>
              <w:br/>
              <w:t>SEER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D542C74" w14:textId="77777777" w:rsidR="002263F5" w:rsidRDefault="00BA1C1A">
            <w:pPr>
              <w:jc w:val="center"/>
            </w:pPr>
            <w:r>
              <w:t>制热</w:t>
            </w:r>
            <w:r>
              <w:br/>
              <w:t>HSPF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213A4FCF" w14:textId="77777777" w:rsidR="002263F5" w:rsidRDefault="00BA1C1A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551480CE" w14:textId="77777777" w:rsidR="002263F5" w:rsidRDefault="00BA1C1A">
            <w:pPr>
              <w:jc w:val="center"/>
            </w:pPr>
            <w:r>
              <w:t>包含的房间</w:t>
            </w:r>
          </w:p>
        </w:tc>
      </w:tr>
      <w:tr w:rsidR="002263F5" w14:paraId="6682E77D" w14:textId="77777777">
        <w:tc>
          <w:tcPr>
            <w:tcW w:w="1131" w:type="dxa"/>
            <w:vAlign w:val="center"/>
          </w:tcPr>
          <w:p w14:paraId="66FF75DF" w14:textId="77777777" w:rsidR="002263F5" w:rsidRDefault="00BA1C1A">
            <w:r>
              <w:t>默认</w:t>
            </w:r>
          </w:p>
        </w:tc>
        <w:tc>
          <w:tcPr>
            <w:tcW w:w="1924" w:type="dxa"/>
            <w:vAlign w:val="center"/>
          </w:tcPr>
          <w:p w14:paraId="7159D728" w14:textId="77777777" w:rsidR="002263F5" w:rsidRDefault="00BA1C1A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1EA00FFF" w14:textId="77777777" w:rsidR="002263F5" w:rsidRDefault="00BA1C1A">
            <w:r>
              <w:t>－</w:t>
            </w:r>
          </w:p>
        </w:tc>
        <w:tc>
          <w:tcPr>
            <w:tcW w:w="848" w:type="dxa"/>
            <w:vAlign w:val="center"/>
          </w:tcPr>
          <w:p w14:paraId="7D9263DA" w14:textId="77777777" w:rsidR="002263F5" w:rsidRDefault="00BA1C1A">
            <w:r>
              <w:t>－</w:t>
            </w:r>
          </w:p>
        </w:tc>
        <w:tc>
          <w:tcPr>
            <w:tcW w:w="905" w:type="dxa"/>
            <w:vAlign w:val="center"/>
          </w:tcPr>
          <w:p w14:paraId="740DA791" w14:textId="77777777" w:rsidR="002263F5" w:rsidRDefault="00BA1C1A">
            <w:r>
              <w:t>2448.55</w:t>
            </w:r>
          </w:p>
        </w:tc>
        <w:tc>
          <w:tcPr>
            <w:tcW w:w="3673" w:type="dxa"/>
            <w:vAlign w:val="center"/>
          </w:tcPr>
          <w:p w14:paraId="4AE24BCD" w14:textId="77777777" w:rsidR="002263F5" w:rsidRDefault="00BA1C1A">
            <w:r>
              <w:t>所有房间</w:t>
            </w:r>
          </w:p>
        </w:tc>
      </w:tr>
    </w:tbl>
    <w:p w14:paraId="46F79574" w14:textId="77777777" w:rsidR="002263F5" w:rsidRDefault="00BA1C1A">
      <w:pPr>
        <w:pStyle w:val="3"/>
        <w:widowControl w:val="0"/>
        <w:jc w:val="both"/>
        <w:rPr>
          <w:color w:val="000000"/>
        </w:rPr>
      </w:pPr>
      <w:bookmarkStart w:id="66" w:name="_Toc186472000"/>
      <w:r>
        <w:rPr>
          <w:color w:val="000000"/>
        </w:rPr>
        <w:t>热回收参数</w:t>
      </w:r>
      <w:bookmarkEnd w:id="66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2263F5" w14:paraId="4738A6ED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232D6453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1F6E8E2F" w14:textId="77777777" w:rsidR="002263F5" w:rsidRDefault="00BA1C1A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6F51663B" w14:textId="77777777" w:rsidR="002263F5" w:rsidRDefault="00BA1C1A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20CBD860" w14:textId="77777777" w:rsidR="002263F5" w:rsidRDefault="00BA1C1A">
            <w:pPr>
              <w:jc w:val="center"/>
            </w:pPr>
            <w:r>
              <w:t>供暖</w:t>
            </w:r>
          </w:p>
        </w:tc>
      </w:tr>
      <w:tr w:rsidR="002263F5" w14:paraId="689CEF4E" w14:textId="77777777">
        <w:tc>
          <w:tcPr>
            <w:tcW w:w="1131" w:type="dxa"/>
            <w:vMerge/>
            <w:vAlign w:val="center"/>
          </w:tcPr>
          <w:p w14:paraId="6368B9F2" w14:textId="77777777" w:rsidR="002263F5" w:rsidRDefault="002263F5"/>
        </w:tc>
        <w:tc>
          <w:tcPr>
            <w:tcW w:w="1262" w:type="dxa"/>
            <w:vMerge/>
            <w:vAlign w:val="center"/>
          </w:tcPr>
          <w:p w14:paraId="43B26FAD" w14:textId="77777777" w:rsidR="002263F5" w:rsidRDefault="002263F5"/>
        </w:tc>
        <w:tc>
          <w:tcPr>
            <w:tcW w:w="1731" w:type="dxa"/>
            <w:vAlign w:val="center"/>
          </w:tcPr>
          <w:p w14:paraId="2F7315DE" w14:textId="77777777" w:rsidR="002263F5" w:rsidRDefault="00BA1C1A">
            <w:r>
              <w:t>回收效率</w:t>
            </w:r>
          </w:p>
        </w:tc>
        <w:tc>
          <w:tcPr>
            <w:tcW w:w="1731" w:type="dxa"/>
            <w:vAlign w:val="center"/>
          </w:tcPr>
          <w:p w14:paraId="6D1AAD34" w14:textId="77777777" w:rsidR="002263F5" w:rsidRDefault="00BA1C1A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33738FA3" w14:textId="77777777" w:rsidR="002263F5" w:rsidRDefault="00BA1C1A">
            <w:r>
              <w:t>回收效率</w:t>
            </w:r>
          </w:p>
        </w:tc>
        <w:tc>
          <w:tcPr>
            <w:tcW w:w="1731" w:type="dxa"/>
            <w:vAlign w:val="center"/>
          </w:tcPr>
          <w:p w14:paraId="735A41D8" w14:textId="77777777" w:rsidR="002263F5" w:rsidRDefault="00BA1C1A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2263F5" w14:paraId="5AD642B7" w14:textId="77777777">
        <w:tc>
          <w:tcPr>
            <w:tcW w:w="1131" w:type="dxa"/>
            <w:vAlign w:val="center"/>
          </w:tcPr>
          <w:p w14:paraId="67957CA5" w14:textId="77777777" w:rsidR="002263F5" w:rsidRDefault="00BA1C1A">
            <w:r>
              <w:t>默认</w:t>
            </w:r>
          </w:p>
        </w:tc>
        <w:tc>
          <w:tcPr>
            <w:tcW w:w="1262" w:type="dxa"/>
            <w:vAlign w:val="center"/>
          </w:tcPr>
          <w:p w14:paraId="6CDBA2B3" w14:textId="77777777" w:rsidR="002263F5" w:rsidRDefault="00BA1C1A">
            <w:r>
              <w:t>无</w:t>
            </w:r>
          </w:p>
        </w:tc>
        <w:tc>
          <w:tcPr>
            <w:tcW w:w="1731" w:type="dxa"/>
            <w:vAlign w:val="center"/>
          </w:tcPr>
          <w:p w14:paraId="40FDA849" w14:textId="77777777" w:rsidR="002263F5" w:rsidRDefault="00BA1C1A">
            <w:r>
              <w:t>－</w:t>
            </w:r>
          </w:p>
        </w:tc>
        <w:tc>
          <w:tcPr>
            <w:tcW w:w="1731" w:type="dxa"/>
            <w:vAlign w:val="center"/>
          </w:tcPr>
          <w:p w14:paraId="5E2DCAB7" w14:textId="77777777" w:rsidR="002263F5" w:rsidRDefault="00BA1C1A">
            <w:r>
              <w:t>－</w:t>
            </w:r>
          </w:p>
        </w:tc>
        <w:tc>
          <w:tcPr>
            <w:tcW w:w="1731" w:type="dxa"/>
            <w:vAlign w:val="center"/>
          </w:tcPr>
          <w:p w14:paraId="1DC6B24A" w14:textId="77777777" w:rsidR="002263F5" w:rsidRDefault="00BA1C1A">
            <w:r>
              <w:t>－</w:t>
            </w:r>
          </w:p>
        </w:tc>
        <w:tc>
          <w:tcPr>
            <w:tcW w:w="1731" w:type="dxa"/>
            <w:vAlign w:val="center"/>
          </w:tcPr>
          <w:p w14:paraId="6AB27242" w14:textId="77777777" w:rsidR="002263F5" w:rsidRDefault="00BA1C1A">
            <w:r>
              <w:t>－</w:t>
            </w:r>
          </w:p>
        </w:tc>
      </w:tr>
    </w:tbl>
    <w:p w14:paraId="68CA402B" w14:textId="77777777" w:rsidR="002263F5" w:rsidRDefault="00BA1C1A">
      <w:pPr>
        <w:pStyle w:val="2"/>
        <w:widowControl w:val="0"/>
      </w:pPr>
      <w:bookmarkStart w:id="67" w:name="_Toc186472001"/>
      <w:r>
        <w:t>制冷系统</w:t>
      </w:r>
      <w:bookmarkEnd w:id="67"/>
    </w:p>
    <w:p w14:paraId="320C9BB9" w14:textId="77777777" w:rsidR="002263F5" w:rsidRDefault="00BA1C1A">
      <w:pPr>
        <w:pStyle w:val="3"/>
        <w:widowControl w:val="0"/>
        <w:jc w:val="both"/>
        <w:rPr>
          <w:color w:val="000000"/>
        </w:rPr>
      </w:pPr>
      <w:bookmarkStart w:id="68" w:name="_Toc186472002"/>
      <w:r>
        <w:rPr>
          <w:color w:val="000000"/>
        </w:rPr>
        <w:t>默认冷源</w:t>
      </w:r>
      <w:bookmarkEnd w:id="68"/>
    </w:p>
    <w:p w14:paraId="28BEC37A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625"/>
      </w:tblGrid>
      <w:tr w:rsidR="002263F5" w14:paraId="60C5331B" w14:textId="77777777">
        <w:tc>
          <w:tcPr>
            <w:tcW w:w="1697" w:type="dxa"/>
            <w:shd w:val="clear" w:color="auto" w:fill="E6E6E6"/>
            <w:vAlign w:val="center"/>
          </w:tcPr>
          <w:p w14:paraId="395DECCC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635220E7" w14:textId="77777777" w:rsidR="002263F5" w:rsidRDefault="00BA1C1A">
            <w:r>
              <w:t>默认</w:t>
            </w:r>
          </w:p>
        </w:tc>
      </w:tr>
    </w:tbl>
    <w:p w14:paraId="08466FF3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冷水机组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46"/>
        <w:gridCol w:w="1647"/>
        <w:gridCol w:w="1273"/>
        <w:gridCol w:w="1630"/>
        <w:gridCol w:w="628"/>
      </w:tblGrid>
      <w:tr w:rsidR="002263F5" w14:paraId="12F009A5" w14:textId="77777777">
        <w:tc>
          <w:tcPr>
            <w:tcW w:w="1697" w:type="dxa"/>
            <w:shd w:val="clear" w:color="auto" w:fill="E6E6E6"/>
            <w:vAlign w:val="center"/>
          </w:tcPr>
          <w:p w14:paraId="1141684A" w14:textId="77777777" w:rsidR="002263F5" w:rsidRDefault="00BA1C1A"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 w14:paraId="154A9C67" w14:textId="77777777" w:rsidR="002263F5" w:rsidRDefault="00BA1C1A"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6A5ED3C3" w14:textId="77777777" w:rsidR="002263F5" w:rsidRDefault="00BA1C1A">
            <w:pPr>
              <w:jc w:val="center"/>
            </w:pPr>
            <w:r>
              <w:t>额定耗电量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2EED075" w14:textId="77777777" w:rsidR="002263F5" w:rsidRDefault="00BA1C1A">
            <w:pPr>
              <w:jc w:val="center"/>
            </w:pPr>
            <w:r>
              <w:t>额定制冷量</w:t>
            </w:r>
            <w:r>
              <w:br/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2EBFF292" w14:textId="77777777" w:rsidR="002263F5" w:rsidRDefault="00BA1C1A">
            <w:pPr>
              <w:jc w:val="center"/>
            </w:pPr>
            <w:r>
              <w:t>额定性能系数</w:t>
            </w:r>
            <w:r>
              <w:br/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 w14:paraId="14C98B41" w14:textId="77777777" w:rsidR="002263F5" w:rsidRDefault="00BA1C1A">
            <w:pPr>
              <w:jc w:val="center"/>
            </w:pPr>
            <w:r>
              <w:t>台数</w:t>
            </w:r>
          </w:p>
        </w:tc>
      </w:tr>
      <w:tr w:rsidR="002263F5" w14:paraId="29174F13" w14:textId="77777777">
        <w:tc>
          <w:tcPr>
            <w:tcW w:w="1697" w:type="dxa"/>
            <w:vAlign w:val="center"/>
          </w:tcPr>
          <w:p w14:paraId="1DAEA7EE" w14:textId="77777777" w:rsidR="002263F5" w:rsidRDefault="00BA1C1A">
            <w:r>
              <w:t>机组</w:t>
            </w:r>
            <w:r>
              <w:t>1</w:t>
            </w:r>
          </w:p>
        </w:tc>
        <w:tc>
          <w:tcPr>
            <w:tcW w:w="2445" w:type="dxa"/>
            <w:vAlign w:val="center"/>
          </w:tcPr>
          <w:p w14:paraId="506D16A6" w14:textId="77777777" w:rsidR="002263F5" w:rsidRDefault="00BA1C1A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647" w:type="dxa"/>
            <w:vAlign w:val="center"/>
          </w:tcPr>
          <w:p w14:paraId="040AB932" w14:textId="77777777" w:rsidR="002263F5" w:rsidRDefault="00BA1C1A">
            <w:r>
              <w:t>100</w:t>
            </w:r>
          </w:p>
        </w:tc>
        <w:tc>
          <w:tcPr>
            <w:tcW w:w="1273" w:type="dxa"/>
            <w:vAlign w:val="center"/>
          </w:tcPr>
          <w:p w14:paraId="2A6F734E" w14:textId="77777777" w:rsidR="002263F5" w:rsidRDefault="00BA1C1A">
            <w:r>
              <w:t>500</w:t>
            </w:r>
          </w:p>
        </w:tc>
        <w:tc>
          <w:tcPr>
            <w:tcW w:w="1630" w:type="dxa"/>
            <w:vAlign w:val="center"/>
          </w:tcPr>
          <w:p w14:paraId="10A73D66" w14:textId="77777777" w:rsidR="002263F5" w:rsidRDefault="00BA1C1A">
            <w:r>
              <w:t>5.00</w:t>
            </w:r>
          </w:p>
        </w:tc>
        <w:tc>
          <w:tcPr>
            <w:tcW w:w="628" w:type="dxa"/>
            <w:vAlign w:val="center"/>
          </w:tcPr>
          <w:p w14:paraId="7AEB1F29" w14:textId="77777777" w:rsidR="002263F5" w:rsidRDefault="00BA1C1A">
            <w:r>
              <w:t>1</w:t>
            </w:r>
          </w:p>
        </w:tc>
      </w:tr>
    </w:tbl>
    <w:p w14:paraId="7E414405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025"/>
        <w:gridCol w:w="1024"/>
        <w:gridCol w:w="1024"/>
        <w:gridCol w:w="1614"/>
        <w:gridCol w:w="1131"/>
        <w:gridCol w:w="1478"/>
        <w:gridCol w:w="905"/>
      </w:tblGrid>
      <w:tr w:rsidR="002263F5" w14:paraId="1BC26484" w14:textId="77777777">
        <w:tc>
          <w:tcPr>
            <w:tcW w:w="1120" w:type="dxa"/>
            <w:shd w:val="clear" w:color="auto" w:fill="E6E6E6"/>
            <w:vAlign w:val="center"/>
          </w:tcPr>
          <w:p w14:paraId="28DB75E5" w14:textId="77777777" w:rsidR="002263F5" w:rsidRDefault="00BA1C1A">
            <w:pPr>
              <w:jc w:val="center"/>
            </w:pPr>
            <w:r>
              <w:t>类型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06469242" w14:textId="77777777" w:rsidR="002263F5" w:rsidRDefault="00BA1C1A">
            <w:pPr>
              <w:jc w:val="center"/>
            </w:pPr>
            <w:r>
              <w:t>调节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5C65AD11" w14:textId="77777777" w:rsidR="002263F5" w:rsidRDefault="00BA1C1A">
            <w:pPr>
              <w:jc w:val="center"/>
            </w:pPr>
            <w:r>
              <w:t>流量</w:t>
            </w:r>
            <w:r>
              <w:br/>
              <w:t>(m3/h)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43AD3CC4" w14:textId="77777777" w:rsidR="002263F5" w:rsidRDefault="00BA1C1A">
            <w:pPr>
              <w:jc w:val="center"/>
            </w:pPr>
            <w:r>
              <w:t>扬程</w:t>
            </w:r>
            <w:r>
              <w:br/>
              <w:t>(m)</w:t>
            </w:r>
          </w:p>
        </w:tc>
        <w:tc>
          <w:tcPr>
            <w:tcW w:w="1613" w:type="dxa"/>
            <w:shd w:val="clear" w:color="auto" w:fill="E6E6E6"/>
            <w:vAlign w:val="center"/>
          </w:tcPr>
          <w:p w14:paraId="68011201" w14:textId="77777777" w:rsidR="002263F5" w:rsidRDefault="00BA1C1A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C1C924C" w14:textId="77777777" w:rsidR="002263F5" w:rsidRDefault="00BA1C1A">
            <w:pPr>
              <w:jc w:val="center"/>
            </w:pPr>
            <w:r>
              <w:t>输入功率</w:t>
            </w:r>
            <w:r>
              <w:br/>
              <w:t>(kW)</w:t>
            </w:r>
          </w:p>
        </w:tc>
        <w:tc>
          <w:tcPr>
            <w:tcW w:w="1477" w:type="dxa"/>
            <w:shd w:val="clear" w:color="auto" w:fill="E6E6E6"/>
            <w:vAlign w:val="center"/>
          </w:tcPr>
          <w:p w14:paraId="3F253098" w14:textId="77777777" w:rsidR="002263F5" w:rsidRDefault="00BA1C1A">
            <w:pPr>
              <w:jc w:val="center"/>
            </w:pPr>
            <w:r>
              <w:t>冷却塔耗电比</w:t>
            </w:r>
            <w:r>
              <w:br/>
              <w:t>(kWh/m3)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0C61FE6" w14:textId="77777777" w:rsidR="002263F5" w:rsidRDefault="00BA1C1A">
            <w:pPr>
              <w:jc w:val="center"/>
            </w:pPr>
            <w:r>
              <w:t>台数</w:t>
            </w:r>
          </w:p>
        </w:tc>
      </w:tr>
      <w:tr w:rsidR="002263F5" w14:paraId="6BB05E34" w14:textId="77777777">
        <w:tc>
          <w:tcPr>
            <w:tcW w:w="1120" w:type="dxa"/>
            <w:vAlign w:val="center"/>
          </w:tcPr>
          <w:p w14:paraId="0B96EB02" w14:textId="77777777" w:rsidR="002263F5" w:rsidRDefault="00BA1C1A">
            <w:r>
              <w:t>冷却水泵</w:t>
            </w:r>
          </w:p>
        </w:tc>
        <w:tc>
          <w:tcPr>
            <w:tcW w:w="1024" w:type="dxa"/>
            <w:vAlign w:val="center"/>
          </w:tcPr>
          <w:p w14:paraId="37C2510B" w14:textId="77777777" w:rsidR="002263F5" w:rsidRDefault="00BA1C1A">
            <w:r>
              <w:t>单速</w:t>
            </w:r>
          </w:p>
        </w:tc>
        <w:tc>
          <w:tcPr>
            <w:tcW w:w="1024" w:type="dxa"/>
            <w:vAlign w:val="center"/>
          </w:tcPr>
          <w:p w14:paraId="34ABD802" w14:textId="77777777" w:rsidR="002263F5" w:rsidRDefault="00BA1C1A">
            <w:r>
              <w:t>320</w:t>
            </w:r>
          </w:p>
        </w:tc>
        <w:tc>
          <w:tcPr>
            <w:tcW w:w="1024" w:type="dxa"/>
            <w:vAlign w:val="center"/>
          </w:tcPr>
          <w:p w14:paraId="3F8A835E" w14:textId="77777777" w:rsidR="002263F5" w:rsidRDefault="00BA1C1A">
            <w:r>
              <w:t>25</w:t>
            </w:r>
          </w:p>
        </w:tc>
        <w:tc>
          <w:tcPr>
            <w:tcW w:w="1613" w:type="dxa"/>
            <w:vAlign w:val="center"/>
          </w:tcPr>
          <w:p w14:paraId="3FDE814B" w14:textId="77777777" w:rsidR="002263F5" w:rsidRDefault="00BA1C1A">
            <w:r>
              <w:t>80</w:t>
            </w:r>
          </w:p>
        </w:tc>
        <w:tc>
          <w:tcPr>
            <w:tcW w:w="1131" w:type="dxa"/>
            <w:vAlign w:val="center"/>
          </w:tcPr>
          <w:p w14:paraId="5612F369" w14:textId="77777777" w:rsidR="002263F5" w:rsidRDefault="00BA1C1A">
            <w:r>
              <w:t>31.3</w:t>
            </w:r>
          </w:p>
        </w:tc>
        <w:tc>
          <w:tcPr>
            <w:tcW w:w="1477" w:type="dxa"/>
            <w:vAlign w:val="center"/>
          </w:tcPr>
          <w:p w14:paraId="3010E2D4" w14:textId="77777777" w:rsidR="002263F5" w:rsidRDefault="00BA1C1A">
            <w:r>
              <w:t>0.03</w:t>
            </w:r>
          </w:p>
        </w:tc>
        <w:tc>
          <w:tcPr>
            <w:tcW w:w="905" w:type="dxa"/>
            <w:vAlign w:val="center"/>
          </w:tcPr>
          <w:p w14:paraId="12DAB722" w14:textId="77777777" w:rsidR="002263F5" w:rsidRDefault="00BA1C1A">
            <w:r>
              <w:t>1</w:t>
            </w:r>
          </w:p>
        </w:tc>
      </w:tr>
      <w:tr w:rsidR="002263F5" w14:paraId="1BFC2FE3" w14:textId="77777777">
        <w:tc>
          <w:tcPr>
            <w:tcW w:w="1120" w:type="dxa"/>
            <w:vAlign w:val="center"/>
          </w:tcPr>
          <w:p w14:paraId="681ADC56" w14:textId="77777777" w:rsidR="002263F5" w:rsidRDefault="00BA1C1A">
            <w:r>
              <w:t>冷冻水泵</w:t>
            </w:r>
          </w:p>
        </w:tc>
        <w:tc>
          <w:tcPr>
            <w:tcW w:w="1024" w:type="dxa"/>
            <w:vAlign w:val="center"/>
          </w:tcPr>
          <w:p w14:paraId="6983BB5D" w14:textId="77777777" w:rsidR="002263F5" w:rsidRDefault="00BA1C1A">
            <w:r>
              <w:t>单速</w:t>
            </w:r>
          </w:p>
        </w:tc>
        <w:tc>
          <w:tcPr>
            <w:tcW w:w="1024" w:type="dxa"/>
            <w:vAlign w:val="center"/>
          </w:tcPr>
          <w:p w14:paraId="7DB7BCBE" w14:textId="77777777" w:rsidR="002263F5" w:rsidRDefault="00BA1C1A">
            <w:r>
              <w:t>320</w:t>
            </w:r>
          </w:p>
        </w:tc>
        <w:tc>
          <w:tcPr>
            <w:tcW w:w="1024" w:type="dxa"/>
            <w:vAlign w:val="center"/>
          </w:tcPr>
          <w:p w14:paraId="0CD0BCB0" w14:textId="77777777" w:rsidR="002263F5" w:rsidRDefault="00BA1C1A">
            <w:r>
              <w:t>30</w:t>
            </w:r>
          </w:p>
        </w:tc>
        <w:tc>
          <w:tcPr>
            <w:tcW w:w="1613" w:type="dxa"/>
            <w:vAlign w:val="center"/>
          </w:tcPr>
          <w:p w14:paraId="3EE36290" w14:textId="77777777" w:rsidR="002263F5" w:rsidRDefault="00BA1C1A">
            <w:r>
              <w:t>80</w:t>
            </w:r>
          </w:p>
        </w:tc>
        <w:tc>
          <w:tcPr>
            <w:tcW w:w="1131" w:type="dxa"/>
            <w:vAlign w:val="center"/>
          </w:tcPr>
          <w:p w14:paraId="3448F1C0" w14:textId="77777777" w:rsidR="002263F5" w:rsidRDefault="00BA1C1A">
            <w:r>
              <w:t>37.6</w:t>
            </w:r>
          </w:p>
        </w:tc>
        <w:tc>
          <w:tcPr>
            <w:tcW w:w="1477" w:type="dxa"/>
            <w:vAlign w:val="center"/>
          </w:tcPr>
          <w:p w14:paraId="6D6F1881" w14:textId="77777777" w:rsidR="002263F5" w:rsidRDefault="00BA1C1A">
            <w:r>
              <w:t>－</w:t>
            </w:r>
          </w:p>
        </w:tc>
        <w:tc>
          <w:tcPr>
            <w:tcW w:w="905" w:type="dxa"/>
            <w:vAlign w:val="center"/>
          </w:tcPr>
          <w:p w14:paraId="5A0C112F" w14:textId="77777777" w:rsidR="002263F5" w:rsidRDefault="00BA1C1A">
            <w:r>
              <w:t>1</w:t>
            </w:r>
          </w:p>
        </w:tc>
      </w:tr>
    </w:tbl>
    <w:p w14:paraId="34C5DBF3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lastRenderedPageBreak/>
        <w:t>运行工况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273"/>
        <w:gridCol w:w="1273"/>
        <w:gridCol w:w="1273"/>
        <w:gridCol w:w="1557"/>
        <w:gridCol w:w="1557"/>
        <w:gridCol w:w="1273"/>
      </w:tblGrid>
      <w:tr w:rsidR="002263F5" w14:paraId="58D38219" w14:textId="77777777">
        <w:tc>
          <w:tcPr>
            <w:tcW w:w="1115" w:type="dxa"/>
            <w:shd w:val="clear" w:color="auto" w:fill="E6E6E6"/>
            <w:vAlign w:val="center"/>
          </w:tcPr>
          <w:p w14:paraId="2593D3DE" w14:textId="77777777" w:rsidR="002263F5" w:rsidRDefault="00BA1C1A">
            <w:pPr>
              <w:jc w:val="center"/>
            </w:pPr>
            <w:r>
              <w:t>负载率</w:t>
            </w:r>
            <w:r>
              <w:br/>
              <w:t>(%)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333B647" w14:textId="77777777" w:rsidR="002263F5" w:rsidRDefault="00BA1C1A">
            <w:pPr>
              <w:jc w:val="center"/>
            </w:pPr>
            <w:r>
              <w:t>机组制冷量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1E49855" w14:textId="77777777" w:rsidR="002263F5" w:rsidRDefault="00BA1C1A">
            <w:pPr>
              <w:jc w:val="center"/>
            </w:pPr>
            <w:r>
              <w:t>机组功率</w:t>
            </w:r>
            <w:r>
              <w:br/>
            </w:r>
            <w:r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9B4ED37" w14:textId="77777777" w:rsidR="002263F5" w:rsidRDefault="00BA1C1A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CFD25E1" w14:textId="77777777" w:rsidR="002263F5" w:rsidRDefault="00BA1C1A">
            <w:pPr>
              <w:jc w:val="center"/>
            </w:pPr>
            <w:r>
              <w:t>冷却水泵功率</w:t>
            </w:r>
            <w:r>
              <w:br/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6A30CD8" w14:textId="77777777" w:rsidR="002263F5" w:rsidRDefault="00BA1C1A">
            <w:pPr>
              <w:jc w:val="center"/>
            </w:pPr>
            <w:r>
              <w:t>冷冻水泵功率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83087B8" w14:textId="77777777" w:rsidR="002263F5" w:rsidRDefault="00BA1C1A">
            <w:pPr>
              <w:jc w:val="center"/>
            </w:pPr>
            <w:r>
              <w:t>冷却塔功率</w:t>
            </w:r>
            <w:r>
              <w:br/>
              <w:t>(kW)</w:t>
            </w:r>
          </w:p>
        </w:tc>
      </w:tr>
      <w:tr w:rsidR="002263F5" w14:paraId="45EAD787" w14:textId="77777777">
        <w:tc>
          <w:tcPr>
            <w:tcW w:w="1115" w:type="dxa"/>
            <w:shd w:val="clear" w:color="auto" w:fill="E6E6E6"/>
            <w:vAlign w:val="center"/>
          </w:tcPr>
          <w:p w14:paraId="4532D445" w14:textId="77777777" w:rsidR="002263F5" w:rsidRDefault="00BA1C1A">
            <w:r>
              <w:t>20</w:t>
            </w:r>
          </w:p>
        </w:tc>
        <w:tc>
          <w:tcPr>
            <w:tcW w:w="1273" w:type="dxa"/>
            <w:vAlign w:val="center"/>
          </w:tcPr>
          <w:p w14:paraId="4A063714" w14:textId="77777777" w:rsidR="002263F5" w:rsidRDefault="00BA1C1A">
            <w:r>
              <w:t>100</w:t>
            </w:r>
          </w:p>
        </w:tc>
        <w:tc>
          <w:tcPr>
            <w:tcW w:w="1273" w:type="dxa"/>
            <w:vAlign w:val="center"/>
          </w:tcPr>
          <w:p w14:paraId="6B7BD633" w14:textId="77777777" w:rsidR="002263F5" w:rsidRDefault="00BA1C1A">
            <w:r>
              <w:t>25</w:t>
            </w:r>
          </w:p>
        </w:tc>
        <w:tc>
          <w:tcPr>
            <w:tcW w:w="1273" w:type="dxa"/>
            <w:vAlign w:val="center"/>
          </w:tcPr>
          <w:p w14:paraId="08D55DDD" w14:textId="77777777" w:rsidR="002263F5" w:rsidRDefault="00BA1C1A">
            <w:r>
              <w:t>4.00</w:t>
            </w:r>
          </w:p>
        </w:tc>
        <w:tc>
          <w:tcPr>
            <w:tcW w:w="1556" w:type="dxa"/>
            <w:vAlign w:val="center"/>
          </w:tcPr>
          <w:p w14:paraId="7C7E9A28" w14:textId="77777777" w:rsidR="002263F5" w:rsidRDefault="00BA1C1A">
            <w:r>
              <w:t>31.3</w:t>
            </w:r>
          </w:p>
        </w:tc>
        <w:tc>
          <w:tcPr>
            <w:tcW w:w="1556" w:type="dxa"/>
            <w:vAlign w:val="center"/>
          </w:tcPr>
          <w:p w14:paraId="1FECFD8C" w14:textId="77777777" w:rsidR="002263F5" w:rsidRDefault="00BA1C1A">
            <w:r>
              <w:t>37.6</w:t>
            </w:r>
          </w:p>
        </w:tc>
        <w:tc>
          <w:tcPr>
            <w:tcW w:w="1273" w:type="dxa"/>
            <w:vAlign w:val="center"/>
          </w:tcPr>
          <w:p w14:paraId="61C7B801" w14:textId="77777777" w:rsidR="002263F5" w:rsidRDefault="00BA1C1A">
            <w:r>
              <w:t>10</w:t>
            </w:r>
          </w:p>
        </w:tc>
      </w:tr>
      <w:tr w:rsidR="002263F5" w14:paraId="163EF2D7" w14:textId="77777777">
        <w:tc>
          <w:tcPr>
            <w:tcW w:w="1115" w:type="dxa"/>
            <w:shd w:val="clear" w:color="auto" w:fill="E6E6E6"/>
            <w:vAlign w:val="center"/>
          </w:tcPr>
          <w:p w14:paraId="5D5B35BA" w14:textId="77777777" w:rsidR="002263F5" w:rsidRDefault="00BA1C1A">
            <w:r>
              <w:t>40</w:t>
            </w:r>
          </w:p>
        </w:tc>
        <w:tc>
          <w:tcPr>
            <w:tcW w:w="1273" w:type="dxa"/>
            <w:vAlign w:val="center"/>
          </w:tcPr>
          <w:p w14:paraId="0F28F8B0" w14:textId="77777777" w:rsidR="002263F5" w:rsidRDefault="00BA1C1A">
            <w:r>
              <w:t>200</w:t>
            </w:r>
          </w:p>
        </w:tc>
        <w:tc>
          <w:tcPr>
            <w:tcW w:w="1273" w:type="dxa"/>
            <w:vAlign w:val="center"/>
          </w:tcPr>
          <w:p w14:paraId="31D942CB" w14:textId="77777777" w:rsidR="002263F5" w:rsidRDefault="00BA1C1A">
            <w:r>
              <w:t>48</w:t>
            </w:r>
          </w:p>
        </w:tc>
        <w:tc>
          <w:tcPr>
            <w:tcW w:w="1273" w:type="dxa"/>
            <w:vAlign w:val="center"/>
          </w:tcPr>
          <w:p w14:paraId="76E42AD4" w14:textId="77777777" w:rsidR="002263F5" w:rsidRDefault="00BA1C1A">
            <w:r>
              <w:t>4.17</w:t>
            </w:r>
          </w:p>
        </w:tc>
        <w:tc>
          <w:tcPr>
            <w:tcW w:w="1556" w:type="dxa"/>
            <w:vAlign w:val="center"/>
          </w:tcPr>
          <w:p w14:paraId="2A4BF2FD" w14:textId="77777777" w:rsidR="002263F5" w:rsidRDefault="00BA1C1A">
            <w:r>
              <w:t>31.3</w:t>
            </w:r>
          </w:p>
        </w:tc>
        <w:tc>
          <w:tcPr>
            <w:tcW w:w="1556" w:type="dxa"/>
            <w:vAlign w:val="center"/>
          </w:tcPr>
          <w:p w14:paraId="3EB5A402" w14:textId="77777777" w:rsidR="002263F5" w:rsidRDefault="00BA1C1A">
            <w:r>
              <w:t>37.6</w:t>
            </w:r>
          </w:p>
        </w:tc>
        <w:tc>
          <w:tcPr>
            <w:tcW w:w="1273" w:type="dxa"/>
            <w:vAlign w:val="center"/>
          </w:tcPr>
          <w:p w14:paraId="5961C13C" w14:textId="77777777" w:rsidR="002263F5" w:rsidRDefault="00BA1C1A">
            <w:r>
              <w:t>10</w:t>
            </w:r>
          </w:p>
        </w:tc>
      </w:tr>
      <w:tr w:rsidR="002263F5" w14:paraId="0E4DEC12" w14:textId="77777777">
        <w:tc>
          <w:tcPr>
            <w:tcW w:w="1115" w:type="dxa"/>
            <w:shd w:val="clear" w:color="auto" w:fill="E6E6E6"/>
            <w:vAlign w:val="center"/>
          </w:tcPr>
          <w:p w14:paraId="07F6E5FF" w14:textId="77777777" w:rsidR="002263F5" w:rsidRDefault="00BA1C1A">
            <w:r>
              <w:t>60</w:t>
            </w:r>
          </w:p>
        </w:tc>
        <w:tc>
          <w:tcPr>
            <w:tcW w:w="1273" w:type="dxa"/>
            <w:vAlign w:val="center"/>
          </w:tcPr>
          <w:p w14:paraId="25E20A7B" w14:textId="77777777" w:rsidR="002263F5" w:rsidRDefault="00BA1C1A">
            <w:r>
              <w:t>300</w:t>
            </w:r>
          </w:p>
        </w:tc>
        <w:tc>
          <w:tcPr>
            <w:tcW w:w="1273" w:type="dxa"/>
            <w:vAlign w:val="center"/>
          </w:tcPr>
          <w:p w14:paraId="6BB8D5EA" w14:textId="77777777" w:rsidR="002263F5" w:rsidRDefault="00BA1C1A">
            <w:r>
              <w:t>68</w:t>
            </w:r>
          </w:p>
        </w:tc>
        <w:tc>
          <w:tcPr>
            <w:tcW w:w="1273" w:type="dxa"/>
            <w:vAlign w:val="center"/>
          </w:tcPr>
          <w:p w14:paraId="2CF36BEB" w14:textId="77777777" w:rsidR="002263F5" w:rsidRDefault="00BA1C1A">
            <w:r>
              <w:t>4.41</w:t>
            </w:r>
          </w:p>
        </w:tc>
        <w:tc>
          <w:tcPr>
            <w:tcW w:w="1556" w:type="dxa"/>
            <w:vAlign w:val="center"/>
          </w:tcPr>
          <w:p w14:paraId="117FDE3B" w14:textId="77777777" w:rsidR="002263F5" w:rsidRDefault="00BA1C1A">
            <w:r>
              <w:t>31.3</w:t>
            </w:r>
          </w:p>
        </w:tc>
        <w:tc>
          <w:tcPr>
            <w:tcW w:w="1556" w:type="dxa"/>
            <w:vAlign w:val="center"/>
          </w:tcPr>
          <w:p w14:paraId="717D3853" w14:textId="77777777" w:rsidR="002263F5" w:rsidRDefault="00BA1C1A">
            <w:r>
              <w:t>37.6</w:t>
            </w:r>
          </w:p>
        </w:tc>
        <w:tc>
          <w:tcPr>
            <w:tcW w:w="1273" w:type="dxa"/>
            <w:vAlign w:val="center"/>
          </w:tcPr>
          <w:p w14:paraId="6BE6BF83" w14:textId="77777777" w:rsidR="002263F5" w:rsidRDefault="00BA1C1A">
            <w:r>
              <w:t>10</w:t>
            </w:r>
          </w:p>
        </w:tc>
      </w:tr>
      <w:tr w:rsidR="002263F5" w14:paraId="640983BB" w14:textId="77777777">
        <w:tc>
          <w:tcPr>
            <w:tcW w:w="1115" w:type="dxa"/>
            <w:shd w:val="clear" w:color="auto" w:fill="E6E6E6"/>
            <w:vAlign w:val="center"/>
          </w:tcPr>
          <w:p w14:paraId="5E661C2B" w14:textId="77777777" w:rsidR="002263F5" w:rsidRDefault="00BA1C1A">
            <w:r>
              <w:t>80</w:t>
            </w:r>
          </w:p>
        </w:tc>
        <w:tc>
          <w:tcPr>
            <w:tcW w:w="1273" w:type="dxa"/>
            <w:vAlign w:val="center"/>
          </w:tcPr>
          <w:p w14:paraId="0E538F37" w14:textId="77777777" w:rsidR="002263F5" w:rsidRDefault="00BA1C1A">
            <w:r>
              <w:t>400</w:t>
            </w:r>
          </w:p>
        </w:tc>
        <w:tc>
          <w:tcPr>
            <w:tcW w:w="1273" w:type="dxa"/>
            <w:vAlign w:val="center"/>
          </w:tcPr>
          <w:p w14:paraId="36A9F28B" w14:textId="77777777" w:rsidR="002263F5" w:rsidRDefault="00BA1C1A">
            <w:r>
              <w:t>80</w:t>
            </w:r>
          </w:p>
        </w:tc>
        <w:tc>
          <w:tcPr>
            <w:tcW w:w="1273" w:type="dxa"/>
            <w:vAlign w:val="center"/>
          </w:tcPr>
          <w:p w14:paraId="30CA95DD" w14:textId="77777777" w:rsidR="002263F5" w:rsidRDefault="00BA1C1A">
            <w:r>
              <w:t>5.00</w:t>
            </w:r>
          </w:p>
        </w:tc>
        <w:tc>
          <w:tcPr>
            <w:tcW w:w="1556" w:type="dxa"/>
            <w:vAlign w:val="center"/>
          </w:tcPr>
          <w:p w14:paraId="66E4112E" w14:textId="77777777" w:rsidR="002263F5" w:rsidRDefault="00BA1C1A">
            <w:r>
              <w:t>31.3</w:t>
            </w:r>
          </w:p>
        </w:tc>
        <w:tc>
          <w:tcPr>
            <w:tcW w:w="1556" w:type="dxa"/>
            <w:vAlign w:val="center"/>
          </w:tcPr>
          <w:p w14:paraId="56740001" w14:textId="77777777" w:rsidR="002263F5" w:rsidRDefault="00BA1C1A">
            <w:r>
              <w:t>37.6</w:t>
            </w:r>
          </w:p>
        </w:tc>
        <w:tc>
          <w:tcPr>
            <w:tcW w:w="1273" w:type="dxa"/>
            <w:vAlign w:val="center"/>
          </w:tcPr>
          <w:p w14:paraId="3B310E97" w14:textId="77777777" w:rsidR="002263F5" w:rsidRDefault="00BA1C1A">
            <w:r>
              <w:t>10</w:t>
            </w:r>
          </w:p>
        </w:tc>
      </w:tr>
      <w:tr w:rsidR="002263F5" w14:paraId="4F3FA958" w14:textId="77777777">
        <w:tc>
          <w:tcPr>
            <w:tcW w:w="1115" w:type="dxa"/>
            <w:shd w:val="clear" w:color="auto" w:fill="E6E6E6"/>
            <w:vAlign w:val="center"/>
          </w:tcPr>
          <w:p w14:paraId="5C0F84B5" w14:textId="77777777" w:rsidR="002263F5" w:rsidRDefault="00BA1C1A">
            <w:r>
              <w:t>100</w:t>
            </w:r>
          </w:p>
        </w:tc>
        <w:tc>
          <w:tcPr>
            <w:tcW w:w="1273" w:type="dxa"/>
            <w:vAlign w:val="center"/>
          </w:tcPr>
          <w:p w14:paraId="5A63038C" w14:textId="77777777" w:rsidR="002263F5" w:rsidRDefault="00BA1C1A">
            <w:r>
              <w:t>500</w:t>
            </w:r>
          </w:p>
        </w:tc>
        <w:tc>
          <w:tcPr>
            <w:tcW w:w="1273" w:type="dxa"/>
            <w:vAlign w:val="center"/>
          </w:tcPr>
          <w:p w14:paraId="238BEC00" w14:textId="77777777" w:rsidR="002263F5" w:rsidRDefault="00BA1C1A">
            <w:r>
              <w:t>100</w:t>
            </w:r>
          </w:p>
        </w:tc>
        <w:tc>
          <w:tcPr>
            <w:tcW w:w="1273" w:type="dxa"/>
            <w:vAlign w:val="center"/>
          </w:tcPr>
          <w:p w14:paraId="49E9832E" w14:textId="77777777" w:rsidR="002263F5" w:rsidRDefault="00BA1C1A">
            <w:r>
              <w:t>5.00</w:t>
            </w:r>
          </w:p>
        </w:tc>
        <w:tc>
          <w:tcPr>
            <w:tcW w:w="1556" w:type="dxa"/>
            <w:vAlign w:val="center"/>
          </w:tcPr>
          <w:p w14:paraId="1E5A6AFB" w14:textId="77777777" w:rsidR="002263F5" w:rsidRDefault="00BA1C1A">
            <w:r>
              <w:t>31.3</w:t>
            </w:r>
          </w:p>
        </w:tc>
        <w:tc>
          <w:tcPr>
            <w:tcW w:w="1556" w:type="dxa"/>
            <w:vAlign w:val="center"/>
          </w:tcPr>
          <w:p w14:paraId="0DC6EEE9" w14:textId="77777777" w:rsidR="002263F5" w:rsidRDefault="00BA1C1A">
            <w:r>
              <w:t>37.6</w:t>
            </w:r>
          </w:p>
        </w:tc>
        <w:tc>
          <w:tcPr>
            <w:tcW w:w="1273" w:type="dxa"/>
            <w:vAlign w:val="center"/>
          </w:tcPr>
          <w:p w14:paraId="23C81E50" w14:textId="77777777" w:rsidR="002263F5" w:rsidRDefault="00BA1C1A">
            <w:r>
              <w:t>10</w:t>
            </w:r>
          </w:p>
        </w:tc>
      </w:tr>
    </w:tbl>
    <w:p w14:paraId="58507D58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1131"/>
        <w:gridCol w:w="1132"/>
        <w:gridCol w:w="1132"/>
        <w:gridCol w:w="1274"/>
        <w:gridCol w:w="1274"/>
        <w:gridCol w:w="1132"/>
        <w:gridCol w:w="1132"/>
      </w:tblGrid>
      <w:tr w:rsidR="002263F5" w14:paraId="37890338" w14:textId="77777777">
        <w:tc>
          <w:tcPr>
            <w:tcW w:w="1115" w:type="dxa"/>
            <w:shd w:val="clear" w:color="auto" w:fill="E6E6E6"/>
            <w:vAlign w:val="center"/>
          </w:tcPr>
          <w:p w14:paraId="22E573C9" w14:textId="77777777" w:rsidR="002263F5" w:rsidRDefault="00BA1C1A">
            <w:pPr>
              <w:jc w:val="center"/>
            </w:pPr>
            <w:r>
              <w:t>负荷区间</w:t>
            </w:r>
            <w:r>
              <w:br/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979F30" w14:textId="77777777" w:rsidR="002263F5" w:rsidRDefault="00BA1C1A">
            <w:pPr>
              <w:jc w:val="center"/>
            </w:pPr>
            <w:r>
              <w:t>区间负荷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EC2E4FA" w14:textId="77777777" w:rsidR="002263F5" w:rsidRDefault="00BA1C1A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5D74447" w14:textId="77777777" w:rsidR="002263F5" w:rsidRDefault="00BA1C1A">
            <w:pPr>
              <w:jc w:val="center"/>
            </w:pPr>
            <w:r>
              <w:t>制冷机组</w:t>
            </w:r>
            <w:r>
              <w:br/>
              <w:t>(kWh)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E634290" w14:textId="77777777" w:rsidR="002263F5" w:rsidRDefault="00BA1C1A">
            <w:pPr>
              <w:jc w:val="center"/>
            </w:pPr>
            <w:r>
              <w:t>平均性能系数</w:t>
            </w:r>
            <w:r>
              <w:t>(COP)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0FD884B" w14:textId="77777777" w:rsidR="002263F5" w:rsidRDefault="00BA1C1A">
            <w:pPr>
              <w:jc w:val="center"/>
            </w:pPr>
            <w:r>
              <w:t>冷却水泵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9629A5C" w14:textId="77777777" w:rsidR="002263F5" w:rsidRDefault="00BA1C1A">
            <w:pPr>
              <w:jc w:val="center"/>
            </w:pPr>
            <w:r>
              <w:t>冷冻水泵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6C891AA" w14:textId="77777777" w:rsidR="002263F5" w:rsidRDefault="00BA1C1A">
            <w:pPr>
              <w:jc w:val="center"/>
            </w:pPr>
            <w:r>
              <w:t>冷却塔</w:t>
            </w:r>
            <w:r>
              <w:br/>
              <w:t>(kWh)</w:t>
            </w:r>
          </w:p>
        </w:tc>
      </w:tr>
      <w:tr w:rsidR="002263F5" w14:paraId="15C14BE5" w14:textId="77777777">
        <w:tc>
          <w:tcPr>
            <w:tcW w:w="1115" w:type="dxa"/>
            <w:shd w:val="clear" w:color="auto" w:fill="E6E6E6"/>
            <w:vAlign w:val="center"/>
          </w:tcPr>
          <w:p w14:paraId="1E4D5ABB" w14:textId="77777777" w:rsidR="002263F5" w:rsidRDefault="00BA1C1A">
            <w:r>
              <w:t>0~20</w:t>
            </w:r>
          </w:p>
        </w:tc>
        <w:tc>
          <w:tcPr>
            <w:tcW w:w="1131" w:type="dxa"/>
            <w:vAlign w:val="center"/>
          </w:tcPr>
          <w:p w14:paraId="189E742E" w14:textId="77777777" w:rsidR="002263F5" w:rsidRDefault="00BA1C1A">
            <w:r>
              <w:t>1946</w:t>
            </w:r>
          </w:p>
        </w:tc>
        <w:tc>
          <w:tcPr>
            <w:tcW w:w="1131" w:type="dxa"/>
            <w:vAlign w:val="center"/>
          </w:tcPr>
          <w:p w14:paraId="11DBBDB0" w14:textId="77777777" w:rsidR="002263F5" w:rsidRDefault="00BA1C1A">
            <w:r>
              <w:t>35</w:t>
            </w:r>
          </w:p>
        </w:tc>
        <w:tc>
          <w:tcPr>
            <w:tcW w:w="1131" w:type="dxa"/>
            <w:vAlign w:val="center"/>
          </w:tcPr>
          <w:p w14:paraId="3608CC86" w14:textId="77777777" w:rsidR="002263F5" w:rsidRDefault="00BA1C1A">
            <w:r>
              <w:t>487</w:t>
            </w:r>
          </w:p>
        </w:tc>
        <w:tc>
          <w:tcPr>
            <w:tcW w:w="1273" w:type="dxa"/>
            <w:vAlign w:val="center"/>
          </w:tcPr>
          <w:p w14:paraId="0A9B0461" w14:textId="77777777" w:rsidR="002263F5" w:rsidRDefault="00BA1C1A">
            <w:r>
              <w:t>4.00</w:t>
            </w:r>
          </w:p>
        </w:tc>
        <w:tc>
          <w:tcPr>
            <w:tcW w:w="1273" w:type="dxa"/>
            <w:vAlign w:val="center"/>
          </w:tcPr>
          <w:p w14:paraId="7803AC97" w14:textId="77777777" w:rsidR="002263F5" w:rsidRDefault="00BA1C1A">
            <w:r>
              <w:t>1096</w:t>
            </w:r>
          </w:p>
        </w:tc>
        <w:tc>
          <w:tcPr>
            <w:tcW w:w="1131" w:type="dxa"/>
            <w:vAlign w:val="center"/>
          </w:tcPr>
          <w:p w14:paraId="40011544" w14:textId="77777777" w:rsidR="002263F5" w:rsidRDefault="00BA1C1A">
            <w:r>
              <w:t>1316</w:t>
            </w:r>
          </w:p>
        </w:tc>
        <w:tc>
          <w:tcPr>
            <w:tcW w:w="1131" w:type="dxa"/>
            <w:vAlign w:val="center"/>
          </w:tcPr>
          <w:p w14:paraId="0499A7A6" w14:textId="77777777" w:rsidR="002263F5" w:rsidRDefault="00BA1C1A">
            <w:r>
              <w:t>350</w:t>
            </w:r>
          </w:p>
        </w:tc>
      </w:tr>
      <w:tr w:rsidR="002263F5" w14:paraId="5E9C6366" w14:textId="77777777">
        <w:tc>
          <w:tcPr>
            <w:tcW w:w="1115" w:type="dxa"/>
            <w:shd w:val="clear" w:color="auto" w:fill="E6E6E6"/>
            <w:vAlign w:val="center"/>
          </w:tcPr>
          <w:p w14:paraId="338959B2" w14:textId="77777777" w:rsidR="002263F5" w:rsidRDefault="00BA1C1A">
            <w:r>
              <w:t>20~40</w:t>
            </w:r>
          </w:p>
        </w:tc>
        <w:tc>
          <w:tcPr>
            <w:tcW w:w="1131" w:type="dxa"/>
            <w:vAlign w:val="center"/>
          </w:tcPr>
          <w:p w14:paraId="3742E2C6" w14:textId="77777777" w:rsidR="002263F5" w:rsidRDefault="00BA1C1A">
            <w:r>
              <w:t>19014</w:t>
            </w:r>
          </w:p>
        </w:tc>
        <w:tc>
          <w:tcPr>
            <w:tcW w:w="1131" w:type="dxa"/>
            <w:vAlign w:val="center"/>
          </w:tcPr>
          <w:p w14:paraId="1C0288FE" w14:textId="77777777" w:rsidR="002263F5" w:rsidRDefault="00BA1C1A">
            <w:r>
              <w:t>117</w:t>
            </w:r>
          </w:p>
        </w:tc>
        <w:tc>
          <w:tcPr>
            <w:tcW w:w="1131" w:type="dxa"/>
            <w:vAlign w:val="center"/>
          </w:tcPr>
          <w:p w14:paraId="284E418E" w14:textId="77777777" w:rsidR="002263F5" w:rsidRDefault="00BA1C1A">
            <w:r>
              <w:t>4625</w:t>
            </w:r>
          </w:p>
        </w:tc>
        <w:tc>
          <w:tcPr>
            <w:tcW w:w="1273" w:type="dxa"/>
            <w:vAlign w:val="center"/>
          </w:tcPr>
          <w:p w14:paraId="5D35B0C9" w14:textId="77777777" w:rsidR="002263F5" w:rsidRDefault="00BA1C1A">
            <w:r>
              <w:t>4.11</w:t>
            </w:r>
          </w:p>
        </w:tc>
        <w:tc>
          <w:tcPr>
            <w:tcW w:w="1273" w:type="dxa"/>
            <w:vAlign w:val="center"/>
          </w:tcPr>
          <w:p w14:paraId="6FCC04CE" w14:textId="77777777" w:rsidR="002263F5" w:rsidRDefault="00BA1C1A">
            <w:r>
              <w:t>3662</w:t>
            </w:r>
          </w:p>
        </w:tc>
        <w:tc>
          <w:tcPr>
            <w:tcW w:w="1131" w:type="dxa"/>
            <w:vAlign w:val="center"/>
          </w:tcPr>
          <w:p w14:paraId="00E1415C" w14:textId="77777777" w:rsidR="002263F5" w:rsidRDefault="00BA1C1A">
            <w:r>
              <w:t>4399</w:t>
            </w:r>
          </w:p>
        </w:tc>
        <w:tc>
          <w:tcPr>
            <w:tcW w:w="1131" w:type="dxa"/>
            <w:vAlign w:val="center"/>
          </w:tcPr>
          <w:p w14:paraId="5C9516E6" w14:textId="77777777" w:rsidR="002263F5" w:rsidRDefault="00BA1C1A">
            <w:r>
              <w:t>1170</w:t>
            </w:r>
          </w:p>
        </w:tc>
      </w:tr>
      <w:tr w:rsidR="002263F5" w14:paraId="176FAAFF" w14:textId="77777777">
        <w:tc>
          <w:tcPr>
            <w:tcW w:w="1115" w:type="dxa"/>
            <w:shd w:val="clear" w:color="auto" w:fill="E6E6E6"/>
            <w:vAlign w:val="center"/>
          </w:tcPr>
          <w:p w14:paraId="309E304C" w14:textId="77777777" w:rsidR="002263F5" w:rsidRDefault="00BA1C1A">
            <w:r>
              <w:t>40~60</w:t>
            </w:r>
          </w:p>
        </w:tc>
        <w:tc>
          <w:tcPr>
            <w:tcW w:w="1131" w:type="dxa"/>
            <w:vAlign w:val="center"/>
          </w:tcPr>
          <w:p w14:paraId="3FAFB132" w14:textId="77777777" w:rsidR="002263F5" w:rsidRDefault="00BA1C1A">
            <w:r>
              <w:t>55078</w:t>
            </w:r>
          </w:p>
        </w:tc>
        <w:tc>
          <w:tcPr>
            <w:tcW w:w="1131" w:type="dxa"/>
            <w:vAlign w:val="center"/>
          </w:tcPr>
          <w:p w14:paraId="522D9FFB" w14:textId="77777777" w:rsidR="002263F5" w:rsidRDefault="00BA1C1A">
            <w:r>
              <w:t>223</w:t>
            </w:r>
          </w:p>
        </w:tc>
        <w:tc>
          <w:tcPr>
            <w:tcW w:w="1131" w:type="dxa"/>
            <w:vAlign w:val="center"/>
          </w:tcPr>
          <w:p w14:paraId="3B5F51B3" w14:textId="77777777" w:rsidR="002263F5" w:rsidRDefault="00BA1C1A">
            <w:r>
              <w:t>12845</w:t>
            </w:r>
          </w:p>
        </w:tc>
        <w:tc>
          <w:tcPr>
            <w:tcW w:w="1273" w:type="dxa"/>
            <w:vAlign w:val="center"/>
          </w:tcPr>
          <w:p w14:paraId="52CE20FC" w14:textId="77777777" w:rsidR="002263F5" w:rsidRDefault="00BA1C1A">
            <w:r>
              <w:t>4.29</w:t>
            </w:r>
          </w:p>
        </w:tc>
        <w:tc>
          <w:tcPr>
            <w:tcW w:w="1273" w:type="dxa"/>
            <w:vAlign w:val="center"/>
          </w:tcPr>
          <w:p w14:paraId="48D43F09" w14:textId="77777777" w:rsidR="002263F5" w:rsidRDefault="00BA1C1A">
            <w:r>
              <w:t>6980</w:t>
            </w:r>
          </w:p>
        </w:tc>
        <w:tc>
          <w:tcPr>
            <w:tcW w:w="1131" w:type="dxa"/>
            <w:vAlign w:val="center"/>
          </w:tcPr>
          <w:p w14:paraId="11830DCB" w14:textId="77777777" w:rsidR="002263F5" w:rsidRDefault="00BA1C1A">
            <w:r>
              <w:t>8385</w:t>
            </w:r>
          </w:p>
        </w:tc>
        <w:tc>
          <w:tcPr>
            <w:tcW w:w="1131" w:type="dxa"/>
            <w:vAlign w:val="center"/>
          </w:tcPr>
          <w:p w14:paraId="6BB4F032" w14:textId="77777777" w:rsidR="002263F5" w:rsidRDefault="00BA1C1A">
            <w:r>
              <w:t>2230</w:t>
            </w:r>
          </w:p>
        </w:tc>
      </w:tr>
      <w:tr w:rsidR="002263F5" w14:paraId="04CF22C8" w14:textId="77777777">
        <w:tc>
          <w:tcPr>
            <w:tcW w:w="1115" w:type="dxa"/>
            <w:shd w:val="clear" w:color="auto" w:fill="E6E6E6"/>
            <w:vAlign w:val="center"/>
          </w:tcPr>
          <w:p w14:paraId="31FFC3CA" w14:textId="77777777" w:rsidR="002263F5" w:rsidRDefault="00BA1C1A">
            <w:r>
              <w:t>60~80</w:t>
            </w:r>
          </w:p>
        </w:tc>
        <w:tc>
          <w:tcPr>
            <w:tcW w:w="1131" w:type="dxa"/>
            <w:vAlign w:val="center"/>
          </w:tcPr>
          <w:p w14:paraId="3C06FD57" w14:textId="77777777" w:rsidR="002263F5" w:rsidRDefault="00BA1C1A">
            <w:r>
              <w:t>52684</w:t>
            </w:r>
          </w:p>
        </w:tc>
        <w:tc>
          <w:tcPr>
            <w:tcW w:w="1131" w:type="dxa"/>
            <w:vAlign w:val="center"/>
          </w:tcPr>
          <w:p w14:paraId="7331CE17" w14:textId="77777777" w:rsidR="002263F5" w:rsidRDefault="00BA1C1A">
            <w:r>
              <w:t>151</w:t>
            </w:r>
          </w:p>
        </w:tc>
        <w:tc>
          <w:tcPr>
            <w:tcW w:w="1131" w:type="dxa"/>
            <w:vAlign w:val="center"/>
          </w:tcPr>
          <w:p w14:paraId="58BC403D" w14:textId="77777777" w:rsidR="002263F5" w:rsidRDefault="00BA1C1A">
            <w:r>
              <w:t>11194</w:t>
            </w:r>
          </w:p>
        </w:tc>
        <w:tc>
          <w:tcPr>
            <w:tcW w:w="1273" w:type="dxa"/>
            <w:vAlign w:val="center"/>
          </w:tcPr>
          <w:p w14:paraId="48F955FA" w14:textId="77777777" w:rsidR="002263F5" w:rsidRDefault="00BA1C1A">
            <w:r>
              <w:t>4.71</w:t>
            </w:r>
          </w:p>
        </w:tc>
        <w:tc>
          <w:tcPr>
            <w:tcW w:w="1273" w:type="dxa"/>
            <w:vAlign w:val="center"/>
          </w:tcPr>
          <w:p w14:paraId="20642E4A" w14:textId="77777777" w:rsidR="002263F5" w:rsidRDefault="00BA1C1A">
            <w:r>
              <w:t>4726</w:t>
            </w:r>
          </w:p>
        </w:tc>
        <w:tc>
          <w:tcPr>
            <w:tcW w:w="1131" w:type="dxa"/>
            <w:vAlign w:val="center"/>
          </w:tcPr>
          <w:p w14:paraId="3E5097E3" w14:textId="77777777" w:rsidR="002263F5" w:rsidRDefault="00BA1C1A">
            <w:r>
              <w:t>5678</w:t>
            </w:r>
          </w:p>
        </w:tc>
        <w:tc>
          <w:tcPr>
            <w:tcW w:w="1131" w:type="dxa"/>
            <w:vAlign w:val="center"/>
          </w:tcPr>
          <w:p w14:paraId="34DFB27D" w14:textId="77777777" w:rsidR="002263F5" w:rsidRDefault="00BA1C1A">
            <w:r>
              <w:t>1510</w:t>
            </w:r>
          </w:p>
        </w:tc>
      </w:tr>
      <w:tr w:rsidR="002263F5" w14:paraId="425AB245" w14:textId="77777777">
        <w:tc>
          <w:tcPr>
            <w:tcW w:w="1115" w:type="dxa"/>
            <w:shd w:val="clear" w:color="auto" w:fill="E6E6E6"/>
            <w:vAlign w:val="center"/>
          </w:tcPr>
          <w:p w14:paraId="1975FD11" w14:textId="77777777" w:rsidR="002263F5" w:rsidRDefault="00BA1C1A">
            <w:r>
              <w:t>80~100</w:t>
            </w:r>
          </w:p>
        </w:tc>
        <w:tc>
          <w:tcPr>
            <w:tcW w:w="1131" w:type="dxa"/>
            <w:vAlign w:val="center"/>
          </w:tcPr>
          <w:p w14:paraId="5E7A47AC" w14:textId="77777777" w:rsidR="002263F5" w:rsidRDefault="00BA1C1A">
            <w:r>
              <w:t>38627</w:t>
            </w:r>
          </w:p>
        </w:tc>
        <w:tc>
          <w:tcPr>
            <w:tcW w:w="1131" w:type="dxa"/>
            <w:vAlign w:val="center"/>
          </w:tcPr>
          <w:p w14:paraId="141C6ACD" w14:textId="77777777" w:rsidR="002263F5" w:rsidRDefault="00BA1C1A">
            <w:r>
              <w:t>89</w:t>
            </w:r>
          </w:p>
        </w:tc>
        <w:tc>
          <w:tcPr>
            <w:tcW w:w="1131" w:type="dxa"/>
            <w:vAlign w:val="center"/>
          </w:tcPr>
          <w:p w14:paraId="213A01BB" w14:textId="77777777" w:rsidR="002263F5" w:rsidRDefault="00BA1C1A">
            <w:r>
              <w:t>7725</w:t>
            </w:r>
          </w:p>
        </w:tc>
        <w:tc>
          <w:tcPr>
            <w:tcW w:w="1273" w:type="dxa"/>
            <w:vAlign w:val="center"/>
          </w:tcPr>
          <w:p w14:paraId="496132CF" w14:textId="77777777" w:rsidR="002263F5" w:rsidRDefault="00BA1C1A">
            <w:r>
              <w:t>5.00</w:t>
            </w:r>
          </w:p>
        </w:tc>
        <w:tc>
          <w:tcPr>
            <w:tcW w:w="1273" w:type="dxa"/>
            <w:vAlign w:val="center"/>
          </w:tcPr>
          <w:p w14:paraId="30E6FACE" w14:textId="77777777" w:rsidR="002263F5" w:rsidRDefault="00BA1C1A">
            <w:r>
              <w:t>2786</w:t>
            </w:r>
          </w:p>
        </w:tc>
        <w:tc>
          <w:tcPr>
            <w:tcW w:w="1131" w:type="dxa"/>
            <w:vAlign w:val="center"/>
          </w:tcPr>
          <w:p w14:paraId="28306EE1" w14:textId="77777777" w:rsidR="002263F5" w:rsidRDefault="00BA1C1A">
            <w:r>
              <w:t>3346</w:t>
            </w:r>
          </w:p>
        </w:tc>
        <w:tc>
          <w:tcPr>
            <w:tcW w:w="1131" w:type="dxa"/>
            <w:vAlign w:val="center"/>
          </w:tcPr>
          <w:p w14:paraId="651A707F" w14:textId="77777777" w:rsidR="002263F5" w:rsidRDefault="00BA1C1A">
            <w:r>
              <w:t>890</w:t>
            </w:r>
          </w:p>
        </w:tc>
      </w:tr>
      <w:tr w:rsidR="002263F5" w14:paraId="3290FB63" w14:textId="77777777">
        <w:tc>
          <w:tcPr>
            <w:tcW w:w="1115" w:type="dxa"/>
            <w:shd w:val="clear" w:color="auto" w:fill="E6E6E6"/>
            <w:vAlign w:val="center"/>
          </w:tcPr>
          <w:p w14:paraId="2C75DDC1" w14:textId="77777777" w:rsidR="002263F5" w:rsidRDefault="00BA1C1A">
            <w:r>
              <w:t>&gt;100</w:t>
            </w:r>
          </w:p>
        </w:tc>
        <w:tc>
          <w:tcPr>
            <w:tcW w:w="1131" w:type="dxa"/>
            <w:vAlign w:val="center"/>
          </w:tcPr>
          <w:p w14:paraId="40C9030A" w14:textId="77777777" w:rsidR="002263F5" w:rsidRDefault="00BA1C1A">
            <w:r>
              <w:t>2055</w:t>
            </w:r>
          </w:p>
        </w:tc>
        <w:tc>
          <w:tcPr>
            <w:tcW w:w="1131" w:type="dxa"/>
            <w:vAlign w:val="center"/>
          </w:tcPr>
          <w:p w14:paraId="7A866CDF" w14:textId="77777777" w:rsidR="002263F5" w:rsidRDefault="00BA1C1A">
            <w:r>
              <w:t>4</w:t>
            </w:r>
          </w:p>
        </w:tc>
        <w:tc>
          <w:tcPr>
            <w:tcW w:w="1131" w:type="dxa"/>
            <w:vAlign w:val="center"/>
          </w:tcPr>
          <w:p w14:paraId="120BA9D7" w14:textId="77777777" w:rsidR="002263F5" w:rsidRDefault="00BA1C1A">
            <w:r>
              <w:t>400</w:t>
            </w:r>
          </w:p>
        </w:tc>
        <w:tc>
          <w:tcPr>
            <w:tcW w:w="1273" w:type="dxa"/>
            <w:vAlign w:val="center"/>
          </w:tcPr>
          <w:p w14:paraId="647F5646" w14:textId="77777777" w:rsidR="002263F5" w:rsidRDefault="00BA1C1A">
            <w:r>
              <w:t>－</w:t>
            </w:r>
          </w:p>
        </w:tc>
        <w:tc>
          <w:tcPr>
            <w:tcW w:w="1273" w:type="dxa"/>
            <w:vAlign w:val="center"/>
          </w:tcPr>
          <w:p w14:paraId="041DABFA" w14:textId="77777777" w:rsidR="002263F5" w:rsidRDefault="00BA1C1A">
            <w:r>
              <w:t>125</w:t>
            </w:r>
          </w:p>
        </w:tc>
        <w:tc>
          <w:tcPr>
            <w:tcW w:w="1131" w:type="dxa"/>
            <w:vAlign w:val="center"/>
          </w:tcPr>
          <w:p w14:paraId="015B428F" w14:textId="77777777" w:rsidR="002263F5" w:rsidRDefault="00BA1C1A">
            <w:r>
              <w:t>150</w:t>
            </w:r>
          </w:p>
        </w:tc>
        <w:tc>
          <w:tcPr>
            <w:tcW w:w="1131" w:type="dxa"/>
            <w:vAlign w:val="center"/>
          </w:tcPr>
          <w:p w14:paraId="251505EC" w14:textId="77777777" w:rsidR="002263F5" w:rsidRDefault="00BA1C1A">
            <w:r>
              <w:t>40</w:t>
            </w:r>
          </w:p>
        </w:tc>
      </w:tr>
      <w:tr w:rsidR="002263F5" w14:paraId="3E0FD1B8" w14:textId="77777777">
        <w:tc>
          <w:tcPr>
            <w:tcW w:w="1115" w:type="dxa"/>
            <w:shd w:val="clear" w:color="auto" w:fill="E6E6E6"/>
            <w:vAlign w:val="center"/>
          </w:tcPr>
          <w:p w14:paraId="7F08E355" w14:textId="77777777" w:rsidR="002263F5" w:rsidRDefault="00BA1C1A">
            <w:r>
              <w:t>合计</w:t>
            </w:r>
          </w:p>
        </w:tc>
        <w:tc>
          <w:tcPr>
            <w:tcW w:w="1131" w:type="dxa"/>
            <w:vAlign w:val="center"/>
          </w:tcPr>
          <w:p w14:paraId="13063EB0" w14:textId="77777777" w:rsidR="002263F5" w:rsidRDefault="00BA1C1A">
            <w:r>
              <w:t>169405</w:t>
            </w:r>
          </w:p>
        </w:tc>
        <w:tc>
          <w:tcPr>
            <w:tcW w:w="1131" w:type="dxa"/>
            <w:vAlign w:val="center"/>
          </w:tcPr>
          <w:p w14:paraId="719F991C" w14:textId="77777777" w:rsidR="002263F5" w:rsidRDefault="00BA1C1A">
            <w:r>
              <w:t>619</w:t>
            </w:r>
          </w:p>
        </w:tc>
        <w:tc>
          <w:tcPr>
            <w:tcW w:w="1131" w:type="dxa"/>
            <w:vAlign w:val="center"/>
          </w:tcPr>
          <w:p w14:paraId="12C1C9B3" w14:textId="77777777" w:rsidR="002263F5" w:rsidRDefault="00BA1C1A">
            <w:r>
              <w:t>37276</w:t>
            </w:r>
          </w:p>
        </w:tc>
        <w:tc>
          <w:tcPr>
            <w:tcW w:w="1273" w:type="dxa"/>
            <w:vAlign w:val="center"/>
          </w:tcPr>
          <w:p w14:paraId="2F639BB0" w14:textId="77777777" w:rsidR="002263F5" w:rsidRDefault="002263F5"/>
        </w:tc>
        <w:tc>
          <w:tcPr>
            <w:tcW w:w="1273" w:type="dxa"/>
            <w:vAlign w:val="center"/>
          </w:tcPr>
          <w:p w14:paraId="1B58899A" w14:textId="77777777" w:rsidR="002263F5" w:rsidRDefault="00BA1C1A">
            <w:r>
              <w:t>19375</w:t>
            </w:r>
          </w:p>
        </w:tc>
        <w:tc>
          <w:tcPr>
            <w:tcW w:w="1131" w:type="dxa"/>
            <w:vAlign w:val="center"/>
          </w:tcPr>
          <w:p w14:paraId="2EA3AA8B" w14:textId="77777777" w:rsidR="002263F5" w:rsidRDefault="00BA1C1A">
            <w:r>
              <w:t>23274</w:t>
            </w:r>
          </w:p>
        </w:tc>
        <w:tc>
          <w:tcPr>
            <w:tcW w:w="1131" w:type="dxa"/>
            <w:vAlign w:val="center"/>
          </w:tcPr>
          <w:p w14:paraId="57D268EB" w14:textId="77777777" w:rsidR="002263F5" w:rsidRDefault="00BA1C1A">
            <w:r>
              <w:t>6190</w:t>
            </w:r>
          </w:p>
        </w:tc>
      </w:tr>
    </w:tbl>
    <w:p w14:paraId="7FED4B38" w14:textId="77777777" w:rsidR="002263F5" w:rsidRDefault="00BA1C1A">
      <w:pPr>
        <w:pStyle w:val="2"/>
        <w:widowControl w:val="0"/>
      </w:pPr>
      <w:bookmarkStart w:id="69" w:name="_Toc186472003"/>
      <w:r>
        <w:t>供暖系统</w:t>
      </w:r>
      <w:bookmarkEnd w:id="69"/>
    </w:p>
    <w:p w14:paraId="4D6B9935" w14:textId="77777777" w:rsidR="002263F5" w:rsidRDefault="00BA1C1A">
      <w:pPr>
        <w:pStyle w:val="3"/>
        <w:widowControl w:val="0"/>
        <w:jc w:val="both"/>
        <w:rPr>
          <w:color w:val="000000"/>
        </w:rPr>
      </w:pPr>
      <w:bookmarkStart w:id="70" w:name="_Toc186472004"/>
      <w:r>
        <w:rPr>
          <w:color w:val="000000"/>
        </w:rPr>
        <w:t>默认热源</w:t>
      </w:r>
      <w:bookmarkEnd w:id="70"/>
    </w:p>
    <w:p w14:paraId="33E15574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625"/>
      </w:tblGrid>
      <w:tr w:rsidR="002263F5" w14:paraId="6C1A5F46" w14:textId="77777777">
        <w:tc>
          <w:tcPr>
            <w:tcW w:w="1697" w:type="dxa"/>
            <w:shd w:val="clear" w:color="auto" w:fill="E6E6E6"/>
            <w:vAlign w:val="center"/>
          </w:tcPr>
          <w:p w14:paraId="66981CC1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7493FB3E" w14:textId="77777777" w:rsidR="002263F5" w:rsidRDefault="00BA1C1A">
            <w:r>
              <w:t>默认</w:t>
            </w:r>
          </w:p>
        </w:tc>
      </w:tr>
    </w:tbl>
    <w:p w14:paraId="4AC5F40B" w14:textId="77777777" w:rsidR="002263F5" w:rsidRDefault="00BA1C1A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 w14:paraId="27302E54" w14:textId="77777777" w:rsidR="002263F5" w:rsidRDefault="00BA1C1A"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1416"/>
        <w:gridCol w:w="848"/>
        <w:gridCol w:w="1132"/>
        <w:gridCol w:w="1557"/>
        <w:gridCol w:w="1551"/>
      </w:tblGrid>
      <w:tr w:rsidR="002263F5" w14:paraId="0DE176E2" w14:textId="77777777">
        <w:tc>
          <w:tcPr>
            <w:tcW w:w="1165" w:type="dxa"/>
            <w:shd w:val="clear" w:color="auto" w:fill="E6E6E6"/>
            <w:vAlign w:val="center"/>
          </w:tcPr>
          <w:p w14:paraId="7E6E084E" w14:textId="77777777" w:rsidR="002263F5" w:rsidRDefault="00BA1C1A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5E419697" w14:textId="77777777" w:rsidR="002263F5" w:rsidRDefault="00BA1C1A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53AFB3F" w14:textId="77777777" w:rsidR="002263F5" w:rsidRDefault="00BA1C1A">
            <w:pPr>
              <w:jc w:val="center"/>
            </w:pPr>
            <w:r>
              <w:t>台数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2C551F1" w14:textId="77777777" w:rsidR="002263F5" w:rsidRDefault="00BA1C1A">
            <w:pPr>
              <w:jc w:val="center"/>
            </w:pPr>
            <w:r>
              <w:t>累计热负荷</w:t>
            </w:r>
            <w:r>
              <w:br/>
              <w:t>(kWh)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E54AEA" w14:textId="77777777" w:rsidR="002263F5" w:rsidRDefault="00BA1C1A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577CDF9" w14:textId="77777777" w:rsidR="002263F5" w:rsidRDefault="00BA1C1A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0259091" w14:textId="77777777" w:rsidR="002263F5" w:rsidRDefault="00BA1C1A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C27CC9D" w14:textId="77777777" w:rsidR="002263F5" w:rsidRDefault="00BA1C1A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2263F5" w14:paraId="7693D1E8" w14:textId="77777777">
        <w:tc>
          <w:tcPr>
            <w:tcW w:w="1165" w:type="dxa"/>
            <w:vAlign w:val="center"/>
          </w:tcPr>
          <w:p w14:paraId="1D9A7965" w14:textId="77777777" w:rsidR="002263F5" w:rsidRDefault="00BA1C1A">
            <w:r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4A2FE17F" w14:textId="77777777" w:rsidR="002263F5" w:rsidRDefault="00BA1C1A">
            <w:r>
              <w:t>1.00</w:t>
            </w:r>
          </w:p>
        </w:tc>
        <w:tc>
          <w:tcPr>
            <w:tcW w:w="707" w:type="dxa"/>
            <w:vAlign w:val="center"/>
          </w:tcPr>
          <w:p w14:paraId="29EA9BC1" w14:textId="77777777" w:rsidR="002263F5" w:rsidRDefault="00BA1C1A">
            <w:r>
              <w:t>1</w:t>
            </w:r>
          </w:p>
        </w:tc>
        <w:tc>
          <w:tcPr>
            <w:tcW w:w="1415" w:type="dxa"/>
            <w:vAlign w:val="center"/>
          </w:tcPr>
          <w:p w14:paraId="2866140E" w14:textId="77777777" w:rsidR="002263F5" w:rsidRDefault="00BA1C1A">
            <w:r>
              <w:t>138480</w:t>
            </w:r>
          </w:p>
        </w:tc>
        <w:tc>
          <w:tcPr>
            <w:tcW w:w="848" w:type="dxa"/>
            <w:vAlign w:val="center"/>
          </w:tcPr>
          <w:p w14:paraId="6F1C27DD" w14:textId="77777777" w:rsidR="002263F5" w:rsidRDefault="00BA1C1A">
            <w:r>
              <w:t>0.78</w:t>
            </w:r>
          </w:p>
        </w:tc>
        <w:tc>
          <w:tcPr>
            <w:tcW w:w="1131" w:type="dxa"/>
            <w:vAlign w:val="center"/>
          </w:tcPr>
          <w:p w14:paraId="26322DC4" w14:textId="77777777" w:rsidR="002263F5" w:rsidRDefault="00BA1C1A">
            <w:r>
              <w:t>0.92</w:t>
            </w:r>
          </w:p>
        </w:tc>
        <w:tc>
          <w:tcPr>
            <w:tcW w:w="1556" w:type="dxa"/>
            <w:vAlign w:val="center"/>
          </w:tcPr>
          <w:p w14:paraId="6E128201" w14:textId="77777777" w:rsidR="002263F5" w:rsidRDefault="00BA1C1A">
            <w:r>
              <w:t>2.93</w:t>
            </w:r>
          </w:p>
        </w:tc>
        <w:tc>
          <w:tcPr>
            <w:tcW w:w="1550" w:type="dxa"/>
            <w:vAlign w:val="center"/>
          </w:tcPr>
          <w:p w14:paraId="57125D58" w14:textId="77777777" w:rsidR="002263F5" w:rsidRDefault="00BA1C1A">
            <w:r>
              <w:t>65853</w:t>
            </w:r>
          </w:p>
        </w:tc>
      </w:tr>
    </w:tbl>
    <w:p w14:paraId="1FE8A26D" w14:textId="77777777" w:rsidR="002263F5" w:rsidRDefault="00BA1C1A"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2263F5" w14:paraId="6AF30B8B" w14:textId="77777777">
        <w:tc>
          <w:tcPr>
            <w:tcW w:w="2677" w:type="dxa"/>
            <w:shd w:val="clear" w:color="auto" w:fill="E6E6E6"/>
            <w:vAlign w:val="center"/>
          </w:tcPr>
          <w:p w14:paraId="3AABEDDD" w14:textId="77777777" w:rsidR="002263F5" w:rsidRDefault="00BA1C1A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70D10EF3" w14:textId="77777777" w:rsidR="002263F5" w:rsidRDefault="00BA1C1A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F376E0D" w14:textId="77777777" w:rsidR="002263F5" w:rsidRDefault="00BA1C1A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2C85A03F" w14:textId="77777777" w:rsidR="002263F5" w:rsidRDefault="00BA1C1A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D615B38" w14:textId="77777777" w:rsidR="002263F5" w:rsidRDefault="00BA1C1A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3AF52E03" w14:textId="77777777" w:rsidR="002263F5" w:rsidRDefault="00BA1C1A">
            <w:pPr>
              <w:jc w:val="center"/>
            </w:pPr>
            <w:r>
              <w:t>台数</w:t>
            </w:r>
          </w:p>
        </w:tc>
      </w:tr>
      <w:tr w:rsidR="002263F5" w14:paraId="3337CDFE" w14:textId="77777777">
        <w:tc>
          <w:tcPr>
            <w:tcW w:w="2677" w:type="dxa"/>
            <w:vAlign w:val="center"/>
          </w:tcPr>
          <w:p w14:paraId="090EC744" w14:textId="77777777" w:rsidR="002263F5" w:rsidRDefault="00BA1C1A">
            <w:r>
              <w:t>单速</w:t>
            </w:r>
          </w:p>
        </w:tc>
        <w:tc>
          <w:tcPr>
            <w:tcW w:w="1267" w:type="dxa"/>
            <w:vAlign w:val="center"/>
          </w:tcPr>
          <w:p w14:paraId="16FF213F" w14:textId="77777777" w:rsidR="002263F5" w:rsidRDefault="00BA1C1A">
            <w:r>
              <w:t>320</w:t>
            </w:r>
          </w:p>
        </w:tc>
        <w:tc>
          <w:tcPr>
            <w:tcW w:w="990" w:type="dxa"/>
            <w:vAlign w:val="center"/>
          </w:tcPr>
          <w:p w14:paraId="54AB2170" w14:textId="77777777" w:rsidR="002263F5" w:rsidRDefault="00BA1C1A">
            <w:r>
              <w:t>30</w:t>
            </w:r>
          </w:p>
        </w:tc>
        <w:tc>
          <w:tcPr>
            <w:tcW w:w="2122" w:type="dxa"/>
            <w:vAlign w:val="center"/>
          </w:tcPr>
          <w:p w14:paraId="442E9E54" w14:textId="77777777" w:rsidR="002263F5" w:rsidRDefault="00BA1C1A">
            <w:r>
              <w:t>80</w:t>
            </w:r>
          </w:p>
        </w:tc>
        <w:tc>
          <w:tcPr>
            <w:tcW w:w="1556" w:type="dxa"/>
            <w:vAlign w:val="center"/>
          </w:tcPr>
          <w:p w14:paraId="4B7CD1C9" w14:textId="77777777" w:rsidR="002263F5" w:rsidRDefault="00BA1C1A">
            <w:r>
              <w:t>37.6</w:t>
            </w:r>
          </w:p>
        </w:tc>
        <w:tc>
          <w:tcPr>
            <w:tcW w:w="701" w:type="dxa"/>
            <w:vAlign w:val="center"/>
          </w:tcPr>
          <w:p w14:paraId="0E88DA9F" w14:textId="77777777" w:rsidR="002263F5" w:rsidRDefault="00BA1C1A">
            <w:r>
              <w:t>1</w:t>
            </w:r>
          </w:p>
        </w:tc>
      </w:tr>
    </w:tbl>
    <w:p w14:paraId="7EE66701" w14:textId="77777777" w:rsidR="002263F5" w:rsidRDefault="00BA1C1A"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2263F5" w14:paraId="0EF14E12" w14:textId="77777777">
        <w:tc>
          <w:tcPr>
            <w:tcW w:w="1182" w:type="dxa"/>
            <w:shd w:val="clear" w:color="auto" w:fill="E6E6E6"/>
            <w:vAlign w:val="center"/>
          </w:tcPr>
          <w:p w14:paraId="680A9A7B" w14:textId="77777777" w:rsidR="002263F5" w:rsidRDefault="00BA1C1A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9D54A1B" w14:textId="77777777" w:rsidR="002263F5" w:rsidRDefault="00BA1C1A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0688DD75" w14:textId="77777777" w:rsidR="002263F5" w:rsidRDefault="00BA1C1A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BA4777E" w14:textId="77777777" w:rsidR="002263F5" w:rsidRDefault="00BA1C1A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F88FA21" w14:textId="77777777" w:rsidR="002263F5" w:rsidRDefault="00BA1C1A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4F0D0A1" w14:textId="77777777" w:rsidR="002263F5" w:rsidRDefault="00BA1C1A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5808814" w14:textId="77777777" w:rsidR="002263F5" w:rsidRDefault="00BA1C1A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2263F5" w14:paraId="40DDC96E" w14:textId="77777777">
        <w:tc>
          <w:tcPr>
            <w:tcW w:w="1182" w:type="dxa"/>
            <w:shd w:val="clear" w:color="auto" w:fill="E6E6E6"/>
            <w:vAlign w:val="center"/>
          </w:tcPr>
          <w:p w14:paraId="5A4CC41B" w14:textId="77777777" w:rsidR="002263F5" w:rsidRDefault="00BA1C1A">
            <w:r>
              <w:t>20</w:t>
            </w:r>
          </w:p>
        </w:tc>
        <w:tc>
          <w:tcPr>
            <w:tcW w:w="1358" w:type="dxa"/>
            <w:vAlign w:val="center"/>
          </w:tcPr>
          <w:p w14:paraId="4E0C2928" w14:textId="77777777" w:rsidR="002263F5" w:rsidRDefault="00BA1C1A">
            <w:r>
              <w:t>200</w:t>
            </w:r>
          </w:p>
        </w:tc>
        <w:tc>
          <w:tcPr>
            <w:tcW w:w="1358" w:type="dxa"/>
            <w:vAlign w:val="center"/>
          </w:tcPr>
          <w:p w14:paraId="4393CC35" w14:textId="77777777" w:rsidR="002263F5" w:rsidRDefault="00BA1C1A">
            <w:r>
              <w:t>37.6</w:t>
            </w:r>
          </w:p>
        </w:tc>
        <w:tc>
          <w:tcPr>
            <w:tcW w:w="1358" w:type="dxa"/>
            <w:vAlign w:val="center"/>
          </w:tcPr>
          <w:p w14:paraId="180DDD94" w14:textId="77777777" w:rsidR="002263F5" w:rsidRDefault="00BA1C1A">
            <w:r>
              <w:t>0.1880</w:t>
            </w:r>
          </w:p>
        </w:tc>
        <w:tc>
          <w:tcPr>
            <w:tcW w:w="1358" w:type="dxa"/>
            <w:vAlign w:val="center"/>
          </w:tcPr>
          <w:p w14:paraId="66FA45D0" w14:textId="77777777" w:rsidR="002263F5" w:rsidRDefault="00BA1C1A">
            <w:r>
              <w:t>62413</w:t>
            </w:r>
          </w:p>
        </w:tc>
        <w:tc>
          <w:tcPr>
            <w:tcW w:w="1358" w:type="dxa"/>
            <w:vAlign w:val="center"/>
          </w:tcPr>
          <w:p w14:paraId="2A552E9B" w14:textId="77777777" w:rsidR="002263F5" w:rsidRDefault="00BA1C1A">
            <w:r>
              <w:t>457</w:t>
            </w:r>
          </w:p>
        </w:tc>
        <w:tc>
          <w:tcPr>
            <w:tcW w:w="1358" w:type="dxa"/>
            <w:vAlign w:val="center"/>
          </w:tcPr>
          <w:p w14:paraId="20E9B552" w14:textId="77777777" w:rsidR="002263F5" w:rsidRDefault="00BA1C1A">
            <w:r>
              <w:t>17183</w:t>
            </w:r>
          </w:p>
        </w:tc>
      </w:tr>
      <w:tr w:rsidR="002263F5" w14:paraId="6862444E" w14:textId="77777777">
        <w:tc>
          <w:tcPr>
            <w:tcW w:w="1182" w:type="dxa"/>
            <w:shd w:val="clear" w:color="auto" w:fill="E6E6E6"/>
            <w:vAlign w:val="center"/>
          </w:tcPr>
          <w:p w14:paraId="1785551C" w14:textId="77777777" w:rsidR="002263F5" w:rsidRDefault="00BA1C1A">
            <w:r>
              <w:lastRenderedPageBreak/>
              <w:t>40</w:t>
            </w:r>
          </w:p>
        </w:tc>
        <w:tc>
          <w:tcPr>
            <w:tcW w:w="1358" w:type="dxa"/>
            <w:vAlign w:val="center"/>
          </w:tcPr>
          <w:p w14:paraId="711EC5F8" w14:textId="77777777" w:rsidR="002263F5" w:rsidRDefault="00BA1C1A">
            <w:r>
              <w:t>400</w:t>
            </w:r>
          </w:p>
        </w:tc>
        <w:tc>
          <w:tcPr>
            <w:tcW w:w="1358" w:type="dxa"/>
            <w:vAlign w:val="center"/>
          </w:tcPr>
          <w:p w14:paraId="449DC124" w14:textId="77777777" w:rsidR="002263F5" w:rsidRDefault="00BA1C1A">
            <w:r>
              <w:t>37.6</w:t>
            </w:r>
          </w:p>
        </w:tc>
        <w:tc>
          <w:tcPr>
            <w:tcW w:w="1358" w:type="dxa"/>
            <w:vAlign w:val="center"/>
          </w:tcPr>
          <w:p w14:paraId="73075A44" w14:textId="77777777" w:rsidR="002263F5" w:rsidRDefault="00BA1C1A">
            <w:r>
              <w:t>0.0940</w:t>
            </w:r>
          </w:p>
        </w:tc>
        <w:tc>
          <w:tcPr>
            <w:tcW w:w="1358" w:type="dxa"/>
            <w:vAlign w:val="center"/>
          </w:tcPr>
          <w:p w14:paraId="7C1EDAE2" w14:textId="77777777" w:rsidR="002263F5" w:rsidRDefault="00BA1C1A">
            <w:r>
              <w:t>66528</w:t>
            </w:r>
          </w:p>
        </w:tc>
        <w:tc>
          <w:tcPr>
            <w:tcW w:w="1358" w:type="dxa"/>
            <w:vAlign w:val="center"/>
          </w:tcPr>
          <w:p w14:paraId="46C01DCA" w14:textId="77777777" w:rsidR="002263F5" w:rsidRDefault="00BA1C1A">
            <w:r>
              <w:t>254</w:t>
            </w:r>
          </w:p>
        </w:tc>
        <w:tc>
          <w:tcPr>
            <w:tcW w:w="1358" w:type="dxa"/>
            <w:vAlign w:val="center"/>
          </w:tcPr>
          <w:p w14:paraId="5343BACE" w14:textId="77777777" w:rsidR="002263F5" w:rsidRDefault="00BA1C1A">
            <w:r>
              <w:t>9550</w:t>
            </w:r>
          </w:p>
        </w:tc>
      </w:tr>
      <w:tr w:rsidR="002263F5" w14:paraId="552A6669" w14:textId="77777777">
        <w:tc>
          <w:tcPr>
            <w:tcW w:w="1182" w:type="dxa"/>
            <w:shd w:val="clear" w:color="auto" w:fill="E6E6E6"/>
            <w:vAlign w:val="center"/>
          </w:tcPr>
          <w:p w14:paraId="1CE34B84" w14:textId="77777777" w:rsidR="002263F5" w:rsidRDefault="00BA1C1A">
            <w:r>
              <w:t>60</w:t>
            </w:r>
          </w:p>
        </w:tc>
        <w:tc>
          <w:tcPr>
            <w:tcW w:w="1358" w:type="dxa"/>
            <w:vAlign w:val="center"/>
          </w:tcPr>
          <w:p w14:paraId="56D4BF00" w14:textId="77777777" w:rsidR="002263F5" w:rsidRDefault="00BA1C1A">
            <w:r>
              <w:t>600</w:t>
            </w:r>
          </w:p>
        </w:tc>
        <w:tc>
          <w:tcPr>
            <w:tcW w:w="1358" w:type="dxa"/>
            <w:vAlign w:val="center"/>
          </w:tcPr>
          <w:p w14:paraId="3AB037BF" w14:textId="77777777" w:rsidR="002263F5" w:rsidRDefault="00BA1C1A">
            <w:r>
              <w:t>37.6</w:t>
            </w:r>
          </w:p>
        </w:tc>
        <w:tc>
          <w:tcPr>
            <w:tcW w:w="1358" w:type="dxa"/>
            <w:vAlign w:val="center"/>
          </w:tcPr>
          <w:p w14:paraId="15575E93" w14:textId="77777777" w:rsidR="002263F5" w:rsidRDefault="00BA1C1A">
            <w:r>
              <w:t>0.0627</w:t>
            </w:r>
          </w:p>
        </w:tc>
        <w:tc>
          <w:tcPr>
            <w:tcW w:w="1358" w:type="dxa"/>
            <w:vAlign w:val="center"/>
          </w:tcPr>
          <w:p w14:paraId="53D3EC1E" w14:textId="77777777" w:rsidR="002263F5" w:rsidRDefault="00BA1C1A">
            <w:r>
              <w:t>9538</w:t>
            </w:r>
          </w:p>
        </w:tc>
        <w:tc>
          <w:tcPr>
            <w:tcW w:w="1358" w:type="dxa"/>
            <w:vAlign w:val="center"/>
          </w:tcPr>
          <w:p w14:paraId="04161604" w14:textId="77777777" w:rsidR="002263F5" w:rsidRDefault="00BA1C1A">
            <w:r>
              <w:t>21</w:t>
            </w:r>
          </w:p>
        </w:tc>
        <w:tc>
          <w:tcPr>
            <w:tcW w:w="1358" w:type="dxa"/>
            <w:vAlign w:val="center"/>
          </w:tcPr>
          <w:p w14:paraId="5E574622" w14:textId="77777777" w:rsidR="002263F5" w:rsidRDefault="00BA1C1A">
            <w:r>
              <w:t>790</w:t>
            </w:r>
          </w:p>
        </w:tc>
      </w:tr>
      <w:tr w:rsidR="002263F5" w14:paraId="0BA2F3D5" w14:textId="77777777">
        <w:tc>
          <w:tcPr>
            <w:tcW w:w="1182" w:type="dxa"/>
            <w:shd w:val="clear" w:color="auto" w:fill="E6E6E6"/>
            <w:vAlign w:val="center"/>
          </w:tcPr>
          <w:p w14:paraId="56A79EBD" w14:textId="77777777" w:rsidR="002263F5" w:rsidRDefault="00BA1C1A">
            <w:r>
              <w:t>80</w:t>
            </w:r>
          </w:p>
        </w:tc>
        <w:tc>
          <w:tcPr>
            <w:tcW w:w="1358" w:type="dxa"/>
            <w:vAlign w:val="center"/>
          </w:tcPr>
          <w:p w14:paraId="77819545" w14:textId="77777777" w:rsidR="002263F5" w:rsidRDefault="00BA1C1A">
            <w:r>
              <w:t>800</w:t>
            </w:r>
          </w:p>
        </w:tc>
        <w:tc>
          <w:tcPr>
            <w:tcW w:w="1358" w:type="dxa"/>
            <w:vAlign w:val="center"/>
          </w:tcPr>
          <w:p w14:paraId="41486563" w14:textId="77777777" w:rsidR="002263F5" w:rsidRDefault="00BA1C1A">
            <w:r>
              <w:t>37.6</w:t>
            </w:r>
          </w:p>
        </w:tc>
        <w:tc>
          <w:tcPr>
            <w:tcW w:w="1358" w:type="dxa"/>
            <w:vAlign w:val="center"/>
          </w:tcPr>
          <w:p w14:paraId="11666168" w14:textId="77777777" w:rsidR="002263F5" w:rsidRDefault="00BA1C1A">
            <w:r>
              <w:t>0.0470</w:t>
            </w:r>
          </w:p>
        </w:tc>
        <w:tc>
          <w:tcPr>
            <w:tcW w:w="1358" w:type="dxa"/>
            <w:vAlign w:val="center"/>
          </w:tcPr>
          <w:p w14:paraId="1FB38F7A" w14:textId="77777777" w:rsidR="002263F5" w:rsidRDefault="00BA1C1A">
            <w:r>
              <w:t>0</w:t>
            </w:r>
          </w:p>
        </w:tc>
        <w:tc>
          <w:tcPr>
            <w:tcW w:w="1358" w:type="dxa"/>
            <w:vAlign w:val="center"/>
          </w:tcPr>
          <w:p w14:paraId="4693F3BE" w14:textId="77777777" w:rsidR="002263F5" w:rsidRDefault="00BA1C1A">
            <w:r>
              <w:t>0</w:t>
            </w:r>
          </w:p>
        </w:tc>
        <w:tc>
          <w:tcPr>
            <w:tcW w:w="1358" w:type="dxa"/>
            <w:vAlign w:val="center"/>
          </w:tcPr>
          <w:p w14:paraId="34FA913F" w14:textId="77777777" w:rsidR="002263F5" w:rsidRDefault="00BA1C1A">
            <w:r>
              <w:t>0</w:t>
            </w:r>
          </w:p>
        </w:tc>
      </w:tr>
      <w:tr w:rsidR="002263F5" w14:paraId="7358D2E9" w14:textId="77777777">
        <w:tc>
          <w:tcPr>
            <w:tcW w:w="1182" w:type="dxa"/>
            <w:shd w:val="clear" w:color="auto" w:fill="E6E6E6"/>
            <w:vAlign w:val="center"/>
          </w:tcPr>
          <w:p w14:paraId="0570F2F9" w14:textId="77777777" w:rsidR="002263F5" w:rsidRDefault="00BA1C1A">
            <w:r>
              <w:t>100</w:t>
            </w:r>
          </w:p>
        </w:tc>
        <w:tc>
          <w:tcPr>
            <w:tcW w:w="1358" w:type="dxa"/>
            <w:vAlign w:val="center"/>
          </w:tcPr>
          <w:p w14:paraId="5925DD99" w14:textId="77777777" w:rsidR="002263F5" w:rsidRDefault="00BA1C1A">
            <w:r>
              <w:t>1000</w:t>
            </w:r>
          </w:p>
        </w:tc>
        <w:tc>
          <w:tcPr>
            <w:tcW w:w="1358" w:type="dxa"/>
            <w:vAlign w:val="center"/>
          </w:tcPr>
          <w:p w14:paraId="1CB317B1" w14:textId="77777777" w:rsidR="002263F5" w:rsidRDefault="00BA1C1A">
            <w:r>
              <w:t>37.6</w:t>
            </w:r>
          </w:p>
        </w:tc>
        <w:tc>
          <w:tcPr>
            <w:tcW w:w="1358" w:type="dxa"/>
            <w:vAlign w:val="center"/>
          </w:tcPr>
          <w:p w14:paraId="1DA0A45D" w14:textId="77777777" w:rsidR="002263F5" w:rsidRDefault="00BA1C1A">
            <w:r>
              <w:t>0.0376</w:t>
            </w:r>
          </w:p>
        </w:tc>
        <w:tc>
          <w:tcPr>
            <w:tcW w:w="1358" w:type="dxa"/>
            <w:vAlign w:val="center"/>
          </w:tcPr>
          <w:p w14:paraId="36CE4D11" w14:textId="77777777" w:rsidR="002263F5" w:rsidRDefault="00BA1C1A">
            <w:r>
              <w:t>0</w:t>
            </w:r>
          </w:p>
        </w:tc>
        <w:tc>
          <w:tcPr>
            <w:tcW w:w="1358" w:type="dxa"/>
            <w:vAlign w:val="center"/>
          </w:tcPr>
          <w:p w14:paraId="236F5161" w14:textId="77777777" w:rsidR="002263F5" w:rsidRDefault="00BA1C1A">
            <w:r>
              <w:t>0</w:t>
            </w:r>
          </w:p>
        </w:tc>
        <w:tc>
          <w:tcPr>
            <w:tcW w:w="1358" w:type="dxa"/>
            <w:vAlign w:val="center"/>
          </w:tcPr>
          <w:p w14:paraId="0091C5AB" w14:textId="77777777" w:rsidR="002263F5" w:rsidRDefault="00BA1C1A">
            <w:r>
              <w:t>0</w:t>
            </w:r>
          </w:p>
        </w:tc>
      </w:tr>
      <w:tr w:rsidR="002263F5" w14:paraId="652883F4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31A031C7" w14:textId="77777777" w:rsidR="002263F5" w:rsidRDefault="00BA1C1A">
            <w:r>
              <w:t>综合</w:t>
            </w:r>
          </w:p>
        </w:tc>
        <w:tc>
          <w:tcPr>
            <w:tcW w:w="1358" w:type="dxa"/>
            <w:vAlign w:val="center"/>
          </w:tcPr>
          <w:p w14:paraId="69A26B58" w14:textId="77777777" w:rsidR="002263F5" w:rsidRDefault="00BA1C1A">
            <w:r>
              <w:t>138480</w:t>
            </w:r>
          </w:p>
        </w:tc>
        <w:tc>
          <w:tcPr>
            <w:tcW w:w="1358" w:type="dxa"/>
            <w:vAlign w:val="center"/>
          </w:tcPr>
          <w:p w14:paraId="16FCF6D2" w14:textId="77777777" w:rsidR="002263F5" w:rsidRDefault="00BA1C1A">
            <w:r>
              <w:t>732</w:t>
            </w:r>
          </w:p>
        </w:tc>
        <w:tc>
          <w:tcPr>
            <w:tcW w:w="1358" w:type="dxa"/>
            <w:vAlign w:val="center"/>
          </w:tcPr>
          <w:p w14:paraId="0195A6B1" w14:textId="77777777" w:rsidR="002263F5" w:rsidRDefault="00BA1C1A">
            <w:r>
              <w:t>27523</w:t>
            </w:r>
          </w:p>
        </w:tc>
      </w:tr>
    </w:tbl>
    <w:p w14:paraId="5E5B158F" w14:textId="77777777" w:rsidR="002263F5" w:rsidRDefault="00BA1C1A">
      <w:pPr>
        <w:pStyle w:val="2"/>
        <w:widowControl w:val="0"/>
      </w:pPr>
      <w:bookmarkStart w:id="71" w:name="_Toc186472005"/>
      <w:r>
        <w:t>空调风机</w:t>
      </w:r>
      <w:bookmarkEnd w:id="71"/>
    </w:p>
    <w:p w14:paraId="67570628" w14:textId="77777777" w:rsidR="002263F5" w:rsidRDefault="00BA1C1A">
      <w:pPr>
        <w:pStyle w:val="3"/>
        <w:widowControl w:val="0"/>
        <w:jc w:val="both"/>
        <w:rPr>
          <w:color w:val="000000"/>
        </w:rPr>
      </w:pPr>
      <w:bookmarkStart w:id="72" w:name="_Toc186472006"/>
      <w:r>
        <w:rPr>
          <w:color w:val="000000"/>
        </w:rPr>
        <w:t>独立新排风</w:t>
      </w:r>
      <w:bookmarkEnd w:id="7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415"/>
        <w:gridCol w:w="1795"/>
        <w:gridCol w:w="1522"/>
        <w:gridCol w:w="1431"/>
        <w:gridCol w:w="1533"/>
      </w:tblGrid>
      <w:tr w:rsidR="002263F5" w14:paraId="54E865D5" w14:textId="77777777">
        <w:tc>
          <w:tcPr>
            <w:tcW w:w="1635" w:type="dxa"/>
            <w:shd w:val="clear" w:color="auto" w:fill="E6E6E6"/>
            <w:vAlign w:val="center"/>
          </w:tcPr>
          <w:p w14:paraId="10942C5D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1F769A9E" w14:textId="77777777" w:rsidR="002263F5" w:rsidRDefault="00BA1C1A">
            <w:pPr>
              <w:jc w:val="center"/>
            </w:pPr>
            <w:r>
              <w:t>新风量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794" w:type="dxa"/>
            <w:shd w:val="clear" w:color="auto" w:fill="E6E6E6"/>
            <w:vAlign w:val="center"/>
          </w:tcPr>
          <w:p w14:paraId="24166708" w14:textId="77777777" w:rsidR="002263F5" w:rsidRDefault="00BA1C1A">
            <w:pPr>
              <w:jc w:val="center"/>
            </w:pPr>
            <w:r>
              <w:t>单位风量耗功率</w:t>
            </w:r>
            <w:r>
              <w:br/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0A7B6A43" w14:textId="77777777" w:rsidR="002263F5" w:rsidRDefault="00BA1C1A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3BA84356" w14:textId="77777777" w:rsidR="002263F5" w:rsidRDefault="00BA1C1A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33" w:type="dxa"/>
            <w:shd w:val="clear" w:color="auto" w:fill="E6E6E6"/>
            <w:vAlign w:val="center"/>
          </w:tcPr>
          <w:p w14:paraId="412C2085" w14:textId="77777777" w:rsidR="002263F5" w:rsidRDefault="00BA1C1A">
            <w:pPr>
              <w:jc w:val="center"/>
            </w:pPr>
            <w:r>
              <w:t>新风电耗</w:t>
            </w:r>
            <w:r>
              <w:t>(kWh)</w:t>
            </w:r>
          </w:p>
        </w:tc>
      </w:tr>
      <w:tr w:rsidR="002263F5" w14:paraId="7B83AEAD" w14:textId="77777777">
        <w:tc>
          <w:tcPr>
            <w:tcW w:w="1635" w:type="dxa"/>
            <w:vAlign w:val="center"/>
          </w:tcPr>
          <w:p w14:paraId="72977C36" w14:textId="77777777" w:rsidR="002263F5" w:rsidRDefault="00BA1C1A">
            <w:r>
              <w:t>默认</w:t>
            </w:r>
          </w:p>
        </w:tc>
        <w:tc>
          <w:tcPr>
            <w:tcW w:w="1415" w:type="dxa"/>
            <w:vAlign w:val="center"/>
          </w:tcPr>
          <w:p w14:paraId="388509AC" w14:textId="77777777" w:rsidR="002263F5" w:rsidRDefault="00BA1C1A">
            <w:r>
              <w:t>23277</w:t>
            </w:r>
          </w:p>
        </w:tc>
        <w:tc>
          <w:tcPr>
            <w:tcW w:w="1794" w:type="dxa"/>
            <w:vAlign w:val="center"/>
          </w:tcPr>
          <w:p w14:paraId="62D0CE3E" w14:textId="77777777" w:rsidR="002263F5" w:rsidRDefault="00BA1C1A">
            <w:r>
              <w:t>0.24</w:t>
            </w:r>
          </w:p>
        </w:tc>
        <w:tc>
          <w:tcPr>
            <w:tcW w:w="1522" w:type="dxa"/>
            <w:vAlign w:val="center"/>
          </w:tcPr>
          <w:p w14:paraId="7F851AA7" w14:textId="77777777" w:rsidR="002263F5" w:rsidRDefault="00BA1C1A">
            <w:r>
              <w:t>5586</w:t>
            </w:r>
          </w:p>
        </w:tc>
        <w:tc>
          <w:tcPr>
            <w:tcW w:w="1431" w:type="dxa"/>
            <w:vAlign w:val="center"/>
          </w:tcPr>
          <w:p w14:paraId="305C7BB8" w14:textId="77777777" w:rsidR="002263F5" w:rsidRDefault="00BA1C1A">
            <w:r>
              <w:t>1404</w:t>
            </w:r>
          </w:p>
        </w:tc>
        <w:tc>
          <w:tcPr>
            <w:tcW w:w="1533" w:type="dxa"/>
            <w:vAlign w:val="center"/>
          </w:tcPr>
          <w:p w14:paraId="67030FD8" w14:textId="77777777" w:rsidR="002263F5" w:rsidRDefault="00BA1C1A">
            <w:r>
              <w:t>7843</w:t>
            </w:r>
          </w:p>
        </w:tc>
      </w:tr>
      <w:tr w:rsidR="002263F5" w14:paraId="181F4524" w14:textId="77777777">
        <w:tc>
          <w:tcPr>
            <w:tcW w:w="7797" w:type="dxa"/>
            <w:gridSpan w:val="5"/>
            <w:vAlign w:val="center"/>
          </w:tcPr>
          <w:p w14:paraId="05D1218E" w14:textId="77777777" w:rsidR="002263F5" w:rsidRDefault="00BA1C1A">
            <w:r>
              <w:t>合计</w:t>
            </w:r>
          </w:p>
        </w:tc>
        <w:tc>
          <w:tcPr>
            <w:tcW w:w="1533" w:type="dxa"/>
            <w:vAlign w:val="center"/>
          </w:tcPr>
          <w:p w14:paraId="4300FE0E" w14:textId="77777777" w:rsidR="002263F5" w:rsidRDefault="00BA1C1A">
            <w:r>
              <w:t>7843</w:t>
            </w:r>
          </w:p>
        </w:tc>
      </w:tr>
    </w:tbl>
    <w:p w14:paraId="02AC38B2" w14:textId="77777777" w:rsidR="002263F5" w:rsidRDefault="002263F5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131"/>
        <w:gridCol w:w="991"/>
        <w:gridCol w:w="1698"/>
        <w:gridCol w:w="1132"/>
        <w:gridCol w:w="1132"/>
        <w:gridCol w:w="1551"/>
      </w:tblGrid>
      <w:tr w:rsidR="002263F5" w14:paraId="0FB405EA" w14:textId="77777777">
        <w:tc>
          <w:tcPr>
            <w:tcW w:w="1681" w:type="dxa"/>
            <w:shd w:val="clear" w:color="auto" w:fill="E6E6E6"/>
            <w:vAlign w:val="center"/>
          </w:tcPr>
          <w:p w14:paraId="2407A423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4309148" w14:textId="77777777" w:rsidR="002263F5" w:rsidRDefault="00BA1C1A">
            <w:pPr>
              <w:jc w:val="center"/>
            </w:pPr>
            <w:r>
              <w:t>排风量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6425B55" w14:textId="77777777" w:rsidR="002263F5" w:rsidRDefault="00BA1C1A">
            <w:pPr>
              <w:jc w:val="center"/>
            </w:pPr>
            <w:r>
              <w:t>排风比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1AB6C677" w14:textId="77777777" w:rsidR="002263F5" w:rsidRDefault="00BA1C1A">
            <w:pPr>
              <w:jc w:val="center"/>
            </w:pPr>
            <w:r>
              <w:t>单位风量耗功率</w:t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0E87CFF" w14:textId="77777777" w:rsidR="002263F5" w:rsidRDefault="00BA1C1A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2104491" w14:textId="77777777" w:rsidR="002263F5" w:rsidRDefault="00BA1C1A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652320F3" w14:textId="77777777" w:rsidR="002263F5" w:rsidRDefault="00BA1C1A">
            <w:pPr>
              <w:jc w:val="center"/>
            </w:pPr>
            <w:r>
              <w:t>排风电耗</w:t>
            </w:r>
            <w:r>
              <w:br/>
              <w:t>(kWh)</w:t>
            </w:r>
          </w:p>
        </w:tc>
      </w:tr>
      <w:tr w:rsidR="002263F5" w14:paraId="79560284" w14:textId="77777777">
        <w:tc>
          <w:tcPr>
            <w:tcW w:w="1681" w:type="dxa"/>
            <w:vAlign w:val="center"/>
          </w:tcPr>
          <w:p w14:paraId="08538A3F" w14:textId="77777777" w:rsidR="002263F5" w:rsidRDefault="00BA1C1A">
            <w:r>
              <w:t>默认</w:t>
            </w:r>
          </w:p>
        </w:tc>
        <w:tc>
          <w:tcPr>
            <w:tcW w:w="1131" w:type="dxa"/>
            <w:vAlign w:val="center"/>
          </w:tcPr>
          <w:p w14:paraId="07EB5B1F" w14:textId="77777777" w:rsidR="002263F5" w:rsidRDefault="00BA1C1A">
            <w:r>
              <w:t>18621</w:t>
            </w:r>
          </w:p>
        </w:tc>
        <w:tc>
          <w:tcPr>
            <w:tcW w:w="990" w:type="dxa"/>
            <w:vAlign w:val="center"/>
          </w:tcPr>
          <w:p w14:paraId="6B136BA2" w14:textId="77777777" w:rsidR="002263F5" w:rsidRDefault="00BA1C1A">
            <w:r>
              <w:t>0.8</w:t>
            </w:r>
          </w:p>
        </w:tc>
        <w:tc>
          <w:tcPr>
            <w:tcW w:w="1697" w:type="dxa"/>
            <w:vAlign w:val="center"/>
          </w:tcPr>
          <w:p w14:paraId="6315089B" w14:textId="77777777" w:rsidR="002263F5" w:rsidRDefault="00BA1C1A">
            <w:r>
              <w:t>0.24</w:t>
            </w:r>
          </w:p>
        </w:tc>
        <w:tc>
          <w:tcPr>
            <w:tcW w:w="1131" w:type="dxa"/>
            <w:vAlign w:val="center"/>
          </w:tcPr>
          <w:p w14:paraId="38F80BBC" w14:textId="77777777" w:rsidR="002263F5" w:rsidRDefault="00BA1C1A">
            <w:r>
              <w:t>4469</w:t>
            </w:r>
          </w:p>
        </w:tc>
        <w:tc>
          <w:tcPr>
            <w:tcW w:w="1131" w:type="dxa"/>
            <w:vAlign w:val="center"/>
          </w:tcPr>
          <w:p w14:paraId="1EE6F494" w14:textId="77777777" w:rsidR="002263F5" w:rsidRDefault="00BA1C1A">
            <w:r>
              <w:t>1404</w:t>
            </w:r>
          </w:p>
        </w:tc>
        <w:tc>
          <w:tcPr>
            <w:tcW w:w="1550" w:type="dxa"/>
            <w:vAlign w:val="center"/>
          </w:tcPr>
          <w:p w14:paraId="1D419DF8" w14:textId="77777777" w:rsidR="002263F5" w:rsidRDefault="00BA1C1A">
            <w:r>
              <w:t>6275</w:t>
            </w:r>
          </w:p>
        </w:tc>
      </w:tr>
      <w:tr w:rsidR="002263F5" w14:paraId="01868809" w14:textId="77777777">
        <w:tc>
          <w:tcPr>
            <w:tcW w:w="7761" w:type="dxa"/>
            <w:gridSpan w:val="6"/>
            <w:vAlign w:val="center"/>
          </w:tcPr>
          <w:p w14:paraId="73AB7078" w14:textId="77777777" w:rsidR="002263F5" w:rsidRDefault="00BA1C1A">
            <w:r>
              <w:t>合计</w:t>
            </w:r>
          </w:p>
        </w:tc>
        <w:tc>
          <w:tcPr>
            <w:tcW w:w="1550" w:type="dxa"/>
            <w:vAlign w:val="center"/>
          </w:tcPr>
          <w:p w14:paraId="1306A8CD" w14:textId="77777777" w:rsidR="002263F5" w:rsidRDefault="00BA1C1A">
            <w:r>
              <w:t>6275</w:t>
            </w:r>
          </w:p>
        </w:tc>
      </w:tr>
    </w:tbl>
    <w:p w14:paraId="211D604B" w14:textId="77777777" w:rsidR="002263F5" w:rsidRDefault="00BA1C1A">
      <w:pPr>
        <w:pStyle w:val="3"/>
        <w:widowControl w:val="0"/>
        <w:jc w:val="both"/>
        <w:rPr>
          <w:color w:val="000000"/>
        </w:rPr>
      </w:pPr>
      <w:bookmarkStart w:id="73" w:name="_Toc186472007"/>
      <w:r>
        <w:rPr>
          <w:color w:val="000000"/>
        </w:rPr>
        <w:t>风机盘管</w:t>
      </w:r>
      <w:bookmarkEnd w:id="73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981"/>
        <w:gridCol w:w="1839"/>
        <w:gridCol w:w="1556"/>
        <w:gridCol w:w="1975"/>
      </w:tblGrid>
      <w:tr w:rsidR="002263F5" w14:paraId="2BC0000D" w14:textId="77777777">
        <w:tc>
          <w:tcPr>
            <w:tcW w:w="1964" w:type="dxa"/>
            <w:shd w:val="clear" w:color="auto" w:fill="E6E6E6"/>
            <w:vAlign w:val="center"/>
          </w:tcPr>
          <w:p w14:paraId="7F03D85D" w14:textId="77777777" w:rsidR="002263F5" w:rsidRDefault="00BA1C1A">
            <w:pPr>
              <w:jc w:val="center"/>
            </w:pPr>
            <w:r>
              <w:t>系统编号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51905930" w14:textId="77777777" w:rsidR="002263F5" w:rsidRDefault="00BA1C1A">
            <w:pPr>
              <w:jc w:val="center"/>
            </w:pPr>
            <w:r>
              <w:t>总功率</w:t>
            </w:r>
            <w:r>
              <w:t>(W)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9BA702A" w14:textId="77777777" w:rsidR="002263F5" w:rsidRDefault="00BA1C1A">
            <w:pPr>
              <w:jc w:val="center"/>
            </w:pPr>
            <w:r>
              <w:t>同时使用系数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06DBA0C" w14:textId="77777777" w:rsidR="002263F5" w:rsidRDefault="00BA1C1A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3C874071" w14:textId="77777777" w:rsidR="002263F5" w:rsidRDefault="00BA1C1A">
            <w:pPr>
              <w:jc w:val="center"/>
            </w:pPr>
            <w:r>
              <w:t>风机盘管电耗</w:t>
            </w:r>
            <w:r>
              <w:t>(kWh)</w:t>
            </w:r>
          </w:p>
        </w:tc>
      </w:tr>
      <w:tr w:rsidR="002263F5" w14:paraId="0EFCE491" w14:textId="77777777">
        <w:tc>
          <w:tcPr>
            <w:tcW w:w="1964" w:type="dxa"/>
            <w:vAlign w:val="center"/>
          </w:tcPr>
          <w:p w14:paraId="7FCEB3C2" w14:textId="77777777" w:rsidR="002263F5" w:rsidRDefault="00BA1C1A">
            <w:r>
              <w:t>默认</w:t>
            </w:r>
          </w:p>
        </w:tc>
        <w:tc>
          <w:tcPr>
            <w:tcW w:w="1980" w:type="dxa"/>
            <w:vAlign w:val="center"/>
          </w:tcPr>
          <w:p w14:paraId="37D30CCB" w14:textId="77777777" w:rsidR="002263F5" w:rsidRDefault="00BA1C1A">
            <w:pPr>
              <w:jc w:val="center"/>
            </w:pPr>
            <w:r>
              <w:t>400</w:t>
            </w:r>
          </w:p>
        </w:tc>
        <w:tc>
          <w:tcPr>
            <w:tcW w:w="1839" w:type="dxa"/>
            <w:vAlign w:val="center"/>
          </w:tcPr>
          <w:p w14:paraId="369E9034" w14:textId="77777777" w:rsidR="002263F5" w:rsidRDefault="00BA1C1A">
            <w:r>
              <w:t>1</w:t>
            </w:r>
          </w:p>
        </w:tc>
        <w:tc>
          <w:tcPr>
            <w:tcW w:w="1556" w:type="dxa"/>
            <w:vAlign w:val="center"/>
          </w:tcPr>
          <w:p w14:paraId="7C0EE72A" w14:textId="77777777" w:rsidR="002263F5" w:rsidRDefault="00BA1C1A">
            <w:r>
              <w:t>1351</w:t>
            </w:r>
          </w:p>
        </w:tc>
        <w:tc>
          <w:tcPr>
            <w:tcW w:w="1975" w:type="dxa"/>
            <w:vAlign w:val="center"/>
          </w:tcPr>
          <w:p w14:paraId="62C73303" w14:textId="77777777" w:rsidR="002263F5" w:rsidRDefault="00BA1C1A">
            <w:r>
              <w:t>540</w:t>
            </w:r>
          </w:p>
        </w:tc>
      </w:tr>
      <w:tr w:rsidR="002263F5" w14:paraId="5806DC43" w14:textId="77777777">
        <w:tc>
          <w:tcPr>
            <w:tcW w:w="7339" w:type="dxa"/>
            <w:gridSpan w:val="4"/>
            <w:vAlign w:val="center"/>
          </w:tcPr>
          <w:p w14:paraId="16D9466D" w14:textId="77777777" w:rsidR="002263F5" w:rsidRDefault="00BA1C1A">
            <w:r>
              <w:t>合计</w:t>
            </w:r>
          </w:p>
        </w:tc>
        <w:tc>
          <w:tcPr>
            <w:tcW w:w="1975" w:type="dxa"/>
            <w:vAlign w:val="center"/>
          </w:tcPr>
          <w:p w14:paraId="286F7C78" w14:textId="77777777" w:rsidR="002263F5" w:rsidRDefault="00BA1C1A">
            <w:r>
              <w:t>540</w:t>
            </w:r>
          </w:p>
        </w:tc>
      </w:tr>
    </w:tbl>
    <w:p w14:paraId="1A3CD9EC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74" w:name="_Toc186472008"/>
      <w:r>
        <w:rPr>
          <w:color w:val="000000"/>
        </w:rPr>
        <w:t>照明</w:t>
      </w:r>
      <w:bookmarkEnd w:id="74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2263F5" w14:paraId="755850D0" w14:textId="77777777">
        <w:tc>
          <w:tcPr>
            <w:tcW w:w="3135" w:type="dxa"/>
            <w:shd w:val="clear" w:color="auto" w:fill="E6E6E6"/>
            <w:vAlign w:val="center"/>
          </w:tcPr>
          <w:p w14:paraId="2B80F592" w14:textId="77777777" w:rsidR="002263F5" w:rsidRDefault="00BA1C1A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0D59BCC8" w14:textId="77777777" w:rsidR="002263F5" w:rsidRDefault="00BA1C1A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6ABF6DC" w14:textId="77777777" w:rsidR="002263F5" w:rsidRDefault="00BA1C1A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4E2A2439" w14:textId="77777777" w:rsidR="002263F5" w:rsidRDefault="00BA1C1A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1BC716E" w14:textId="77777777" w:rsidR="002263F5" w:rsidRDefault="00BA1C1A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2263F5" w14:paraId="4C09C7EF" w14:textId="77777777">
        <w:tc>
          <w:tcPr>
            <w:tcW w:w="3135" w:type="dxa"/>
            <w:vAlign w:val="center"/>
          </w:tcPr>
          <w:p w14:paraId="5821432E" w14:textId="77777777" w:rsidR="002263F5" w:rsidRDefault="00BA1C1A">
            <w:r>
              <w:t>卫生间</w:t>
            </w:r>
          </w:p>
        </w:tc>
        <w:tc>
          <w:tcPr>
            <w:tcW w:w="1697" w:type="dxa"/>
            <w:vAlign w:val="center"/>
          </w:tcPr>
          <w:p w14:paraId="0F1B333A" w14:textId="77777777" w:rsidR="002263F5" w:rsidRDefault="00BA1C1A">
            <w:r>
              <w:t>8.40</w:t>
            </w:r>
          </w:p>
        </w:tc>
        <w:tc>
          <w:tcPr>
            <w:tcW w:w="1131" w:type="dxa"/>
            <w:vAlign w:val="center"/>
          </w:tcPr>
          <w:p w14:paraId="2188E0AF" w14:textId="77777777" w:rsidR="002263F5" w:rsidRDefault="00BA1C1A">
            <w:r>
              <w:t>2</w:t>
            </w:r>
          </w:p>
        </w:tc>
        <w:tc>
          <w:tcPr>
            <w:tcW w:w="1522" w:type="dxa"/>
            <w:vAlign w:val="center"/>
          </w:tcPr>
          <w:p w14:paraId="1B205E49" w14:textId="77777777" w:rsidR="002263F5" w:rsidRDefault="00BA1C1A">
            <w:r>
              <w:t>48</w:t>
            </w:r>
          </w:p>
        </w:tc>
        <w:tc>
          <w:tcPr>
            <w:tcW w:w="1862" w:type="dxa"/>
            <w:vAlign w:val="center"/>
          </w:tcPr>
          <w:p w14:paraId="43CDDFA6" w14:textId="77777777" w:rsidR="002263F5" w:rsidRDefault="00BA1C1A">
            <w:r>
              <w:t>400</w:t>
            </w:r>
          </w:p>
        </w:tc>
      </w:tr>
      <w:tr w:rsidR="002263F5" w14:paraId="7E59A719" w14:textId="77777777">
        <w:tc>
          <w:tcPr>
            <w:tcW w:w="3135" w:type="dxa"/>
            <w:vAlign w:val="center"/>
          </w:tcPr>
          <w:p w14:paraId="2E47F37E" w14:textId="77777777" w:rsidR="002263F5" w:rsidRDefault="00BA1C1A">
            <w:r>
              <w:t>厨房</w:t>
            </w:r>
          </w:p>
        </w:tc>
        <w:tc>
          <w:tcPr>
            <w:tcW w:w="1697" w:type="dxa"/>
            <w:vAlign w:val="center"/>
          </w:tcPr>
          <w:p w14:paraId="1954F02F" w14:textId="77777777" w:rsidR="002263F5" w:rsidRDefault="00BA1C1A">
            <w:r>
              <w:t>13.44</w:t>
            </w:r>
          </w:p>
        </w:tc>
        <w:tc>
          <w:tcPr>
            <w:tcW w:w="1131" w:type="dxa"/>
            <w:vAlign w:val="center"/>
          </w:tcPr>
          <w:p w14:paraId="6A8EF285" w14:textId="77777777" w:rsidR="002263F5" w:rsidRDefault="00BA1C1A">
            <w:r>
              <w:t>2</w:t>
            </w:r>
          </w:p>
        </w:tc>
        <w:tc>
          <w:tcPr>
            <w:tcW w:w="1522" w:type="dxa"/>
            <w:vAlign w:val="center"/>
          </w:tcPr>
          <w:p w14:paraId="08FAC20B" w14:textId="77777777" w:rsidR="002263F5" w:rsidRDefault="00BA1C1A">
            <w:r>
              <w:t>109</w:t>
            </w:r>
          </w:p>
        </w:tc>
        <w:tc>
          <w:tcPr>
            <w:tcW w:w="1862" w:type="dxa"/>
            <w:vAlign w:val="center"/>
          </w:tcPr>
          <w:p w14:paraId="16F2DECA" w14:textId="77777777" w:rsidR="002263F5" w:rsidRDefault="00BA1C1A">
            <w:r>
              <w:t>1459</w:t>
            </w:r>
          </w:p>
        </w:tc>
      </w:tr>
      <w:tr w:rsidR="002263F5" w14:paraId="0EDFBC98" w14:textId="77777777">
        <w:tc>
          <w:tcPr>
            <w:tcW w:w="3135" w:type="dxa"/>
            <w:vAlign w:val="center"/>
          </w:tcPr>
          <w:p w14:paraId="506C615E" w14:textId="77777777" w:rsidR="002263F5" w:rsidRDefault="00BA1C1A">
            <w:r>
              <w:t>多媒体教室</w:t>
            </w:r>
          </w:p>
        </w:tc>
        <w:tc>
          <w:tcPr>
            <w:tcW w:w="1697" w:type="dxa"/>
            <w:vAlign w:val="center"/>
          </w:tcPr>
          <w:p w14:paraId="68E03394" w14:textId="77777777" w:rsidR="002263F5" w:rsidRDefault="00BA1C1A">
            <w:r>
              <w:t>18.90</w:t>
            </w:r>
          </w:p>
        </w:tc>
        <w:tc>
          <w:tcPr>
            <w:tcW w:w="1131" w:type="dxa"/>
            <w:vAlign w:val="center"/>
          </w:tcPr>
          <w:p w14:paraId="7C27AC33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19060EE6" w14:textId="77777777" w:rsidR="002263F5" w:rsidRDefault="00BA1C1A">
            <w:r>
              <w:t>220</w:t>
            </w:r>
          </w:p>
        </w:tc>
        <w:tc>
          <w:tcPr>
            <w:tcW w:w="1862" w:type="dxa"/>
            <w:vAlign w:val="center"/>
          </w:tcPr>
          <w:p w14:paraId="18765676" w14:textId="77777777" w:rsidR="002263F5" w:rsidRDefault="00BA1C1A">
            <w:r>
              <w:t>4161</w:t>
            </w:r>
          </w:p>
        </w:tc>
      </w:tr>
      <w:tr w:rsidR="002263F5" w14:paraId="01382B26" w14:textId="77777777">
        <w:tc>
          <w:tcPr>
            <w:tcW w:w="3135" w:type="dxa"/>
            <w:vAlign w:val="center"/>
          </w:tcPr>
          <w:p w14:paraId="3852D0E3" w14:textId="77777777" w:rsidR="002263F5" w:rsidRDefault="00BA1C1A">
            <w:r>
              <w:t>大厅</w:t>
            </w:r>
          </w:p>
        </w:tc>
        <w:tc>
          <w:tcPr>
            <w:tcW w:w="1697" w:type="dxa"/>
            <w:vAlign w:val="center"/>
          </w:tcPr>
          <w:p w14:paraId="5C245ABF" w14:textId="77777777" w:rsidR="002263F5" w:rsidRDefault="00BA1C1A">
            <w:r>
              <w:t>15.12</w:t>
            </w:r>
          </w:p>
        </w:tc>
        <w:tc>
          <w:tcPr>
            <w:tcW w:w="1131" w:type="dxa"/>
            <w:vAlign w:val="center"/>
          </w:tcPr>
          <w:p w14:paraId="79BA39C2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7846C8A6" w14:textId="77777777" w:rsidR="002263F5" w:rsidRDefault="00BA1C1A">
            <w:r>
              <w:t>368</w:t>
            </w:r>
          </w:p>
        </w:tc>
        <w:tc>
          <w:tcPr>
            <w:tcW w:w="1862" w:type="dxa"/>
            <w:vAlign w:val="center"/>
          </w:tcPr>
          <w:p w14:paraId="4E8C8E33" w14:textId="77777777" w:rsidR="002263F5" w:rsidRDefault="00BA1C1A">
            <w:r>
              <w:t>5566</w:t>
            </w:r>
          </w:p>
        </w:tc>
      </w:tr>
      <w:tr w:rsidR="002263F5" w14:paraId="78EF8366" w14:textId="77777777">
        <w:tc>
          <w:tcPr>
            <w:tcW w:w="3135" w:type="dxa"/>
            <w:vAlign w:val="center"/>
          </w:tcPr>
          <w:p w14:paraId="62DC0481" w14:textId="77777777" w:rsidR="002263F5" w:rsidRDefault="00BA1C1A">
            <w:r>
              <w:t>接待室</w:t>
            </w:r>
          </w:p>
        </w:tc>
        <w:tc>
          <w:tcPr>
            <w:tcW w:w="1697" w:type="dxa"/>
            <w:vAlign w:val="center"/>
          </w:tcPr>
          <w:p w14:paraId="2DA5AF71" w14:textId="77777777" w:rsidR="002263F5" w:rsidRDefault="00BA1C1A">
            <w:r>
              <w:t>13.44</w:t>
            </w:r>
          </w:p>
        </w:tc>
        <w:tc>
          <w:tcPr>
            <w:tcW w:w="1131" w:type="dxa"/>
            <w:vAlign w:val="center"/>
          </w:tcPr>
          <w:p w14:paraId="48485A8A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1AC64DD5" w14:textId="77777777" w:rsidR="002263F5" w:rsidRDefault="00BA1C1A">
            <w:r>
              <w:t>54</w:t>
            </w:r>
          </w:p>
        </w:tc>
        <w:tc>
          <w:tcPr>
            <w:tcW w:w="1862" w:type="dxa"/>
            <w:vAlign w:val="center"/>
          </w:tcPr>
          <w:p w14:paraId="44A494DC" w14:textId="77777777" w:rsidR="002263F5" w:rsidRDefault="00BA1C1A">
            <w:r>
              <w:t>729</w:t>
            </w:r>
          </w:p>
        </w:tc>
      </w:tr>
      <w:tr w:rsidR="002263F5" w14:paraId="12FB09D2" w14:textId="77777777">
        <w:tc>
          <w:tcPr>
            <w:tcW w:w="3135" w:type="dxa"/>
            <w:vAlign w:val="center"/>
          </w:tcPr>
          <w:p w14:paraId="1790EB33" w14:textId="77777777" w:rsidR="002263F5" w:rsidRDefault="00BA1C1A">
            <w:r>
              <w:t>普通办公室</w:t>
            </w:r>
          </w:p>
        </w:tc>
        <w:tc>
          <w:tcPr>
            <w:tcW w:w="1697" w:type="dxa"/>
            <w:vAlign w:val="center"/>
          </w:tcPr>
          <w:p w14:paraId="2D9BC2D8" w14:textId="77777777" w:rsidR="002263F5" w:rsidRDefault="00BA1C1A">
            <w:r>
              <w:t>13.44</w:t>
            </w:r>
          </w:p>
        </w:tc>
        <w:tc>
          <w:tcPr>
            <w:tcW w:w="1131" w:type="dxa"/>
            <w:vAlign w:val="center"/>
          </w:tcPr>
          <w:p w14:paraId="4B8E9E9A" w14:textId="77777777" w:rsidR="002263F5" w:rsidRDefault="00BA1C1A">
            <w:r>
              <w:t>19</w:t>
            </w:r>
          </w:p>
        </w:tc>
        <w:tc>
          <w:tcPr>
            <w:tcW w:w="1522" w:type="dxa"/>
            <w:vAlign w:val="center"/>
          </w:tcPr>
          <w:p w14:paraId="39675462" w14:textId="77777777" w:rsidR="002263F5" w:rsidRDefault="00BA1C1A">
            <w:r>
              <w:t>1530</w:t>
            </w:r>
          </w:p>
        </w:tc>
        <w:tc>
          <w:tcPr>
            <w:tcW w:w="1862" w:type="dxa"/>
            <w:vAlign w:val="center"/>
          </w:tcPr>
          <w:p w14:paraId="4C1D16A8" w14:textId="77777777" w:rsidR="002263F5" w:rsidRDefault="00BA1C1A">
            <w:r>
              <w:t>20565</w:t>
            </w:r>
          </w:p>
        </w:tc>
      </w:tr>
      <w:tr w:rsidR="002263F5" w14:paraId="4E0D0FFF" w14:textId="77777777">
        <w:tc>
          <w:tcPr>
            <w:tcW w:w="3135" w:type="dxa"/>
            <w:vAlign w:val="center"/>
          </w:tcPr>
          <w:p w14:paraId="43B46826" w14:textId="77777777" w:rsidR="002263F5" w:rsidRDefault="00BA1C1A">
            <w:r>
              <w:t>普通教室</w:t>
            </w:r>
          </w:p>
        </w:tc>
        <w:tc>
          <w:tcPr>
            <w:tcW w:w="1697" w:type="dxa"/>
            <w:vAlign w:val="center"/>
          </w:tcPr>
          <w:p w14:paraId="7B0C4FBF" w14:textId="77777777" w:rsidR="002263F5" w:rsidRDefault="00BA1C1A">
            <w:r>
              <w:t>18.90</w:t>
            </w:r>
          </w:p>
        </w:tc>
        <w:tc>
          <w:tcPr>
            <w:tcW w:w="1131" w:type="dxa"/>
            <w:vAlign w:val="center"/>
          </w:tcPr>
          <w:p w14:paraId="225C3957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47108843" w14:textId="77777777" w:rsidR="002263F5" w:rsidRDefault="00BA1C1A">
            <w:r>
              <w:t>71</w:t>
            </w:r>
          </w:p>
        </w:tc>
        <w:tc>
          <w:tcPr>
            <w:tcW w:w="1862" w:type="dxa"/>
            <w:vAlign w:val="center"/>
          </w:tcPr>
          <w:p w14:paraId="60483B05" w14:textId="77777777" w:rsidR="002263F5" w:rsidRDefault="00BA1C1A">
            <w:r>
              <w:t>1351</w:t>
            </w:r>
          </w:p>
        </w:tc>
      </w:tr>
      <w:tr w:rsidR="002263F5" w14:paraId="5F5AEFC9" w14:textId="77777777">
        <w:tc>
          <w:tcPr>
            <w:tcW w:w="3135" w:type="dxa"/>
            <w:vAlign w:val="center"/>
          </w:tcPr>
          <w:p w14:paraId="662B9A07" w14:textId="77777777" w:rsidR="002263F5" w:rsidRDefault="00BA1C1A">
            <w:r>
              <w:t>楼梯间</w:t>
            </w:r>
          </w:p>
        </w:tc>
        <w:tc>
          <w:tcPr>
            <w:tcW w:w="1697" w:type="dxa"/>
            <w:vAlign w:val="center"/>
          </w:tcPr>
          <w:p w14:paraId="31C0EA11" w14:textId="77777777" w:rsidR="002263F5" w:rsidRDefault="00BA1C1A">
            <w:r>
              <w:t>9.63</w:t>
            </w:r>
          </w:p>
        </w:tc>
        <w:tc>
          <w:tcPr>
            <w:tcW w:w="1131" w:type="dxa"/>
            <w:vAlign w:val="center"/>
          </w:tcPr>
          <w:p w14:paraId="50E05AC0" w14:textId="77777777" w:rsidR="002263F5" w:rsidRDefault="00BA1C1A">
            <w:r>
              <w:t>3</w:t>
            </w:r>
          </w:p>
        </w:tc>
        <w:tc>
          <w:tcPr>
            <w:tcW w:w="1522" w:type="dxa"/>
            <w:vAlign w:val="center"/>
          </w:tcPr>
          <w:p w14:paraId="4A066A04" w14:textId="77777777" w:rsidR="002263F5" w:rsidRDefault="00BA1C1A">
            <w:r>
              <w:t>44</w:t>
            </w:r>
          </w:p>
        </w:tc>
        <w:tc>
          <w:tcPr>
            <w:tcW w:w="1862" w:type="dxa"/>
            <w:vAlign w:val="center"/>
          </w:tcPr>
          <w:p w14:paraId="731DF55D" w14:textId="77777777" w:rsidR="002263F5" w:rsidRDefault="00BA1C1A">
            <w:r>
              <w:t>424</w:t>
            </w:r>
          </w:p>
        </w:tc>
      </w:tr>
      <w:tr w:rsidR="002263F5" w14:paraId="460D6176" w14:textId="77777777">
        <w:tc>
          <w:tcPr>
            <w:tcW w:w="3135" w:type="dxa"/>
            <w:vAlign w:val="center"/>
          </w:tcPr>
          <w:p w14:paraId="3EADEDBA" w14:textId="77777777" w:rsidR="002263F5" w:rsidRDefault="00BA1C1A">
            <w:r>
              <w:t>设备间</w:t>
            </w:r>
          </w:p>
        </w:tc>
        <w:tc>
          <w:tcPr>
            <w:tcW w:w="1697" w:type="dxa"/>
            <w:vAlign w:val="center"/>
          </w:tcPr>
          <w:p w14:paraId="3185CE24" w14:textId="77777777" w:rsidR="002263F5" w:rsidRDefault="00BA1C1A">
            <w:r>
              <w:t>36.00</w:t>
            </w:r>
          </w:p>
        </w:tc>
        <w:tc>
          <w:tcPr>
            <w:tcW w:w="1131" w:type="dxa"/>
            <w:vAlign w:val="center"/>
          </w:tcPr>
          <w:p w14:paraId="7541FF2F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7FE7B28B" w14:textId="77777777" w:rsidR="002263F5" w:rsidRDefault="00BA1C1A">
            <w:r>
              <w:t>9</w:t>
            </w:r>
          </w:p>
        </w:tc>
        <w:tc>
          <w:tcPr>
            <w:tcW w:w="1862" w:type="dxa"/>
            <w:vAlign w:val="center"/>
          </w:tcPr>
          <w:p w14:paraId="76B98417" w14:textId="77777777" w:rsidR="002263F5" w:rsidRDefault="00BA1C1A">
            <w:r>
              <w:t>323</w:t>
            </w:r>
          </w:p>
        </w:tc>
      </w:tr>
      <w:tr w:rsidR="002263F5" w14:paraId="39A474B0" w14:textId="77777777">
        <w:tc>
          <w:tcPr>
            <w:tcW w:w="3135" w:type="dxa"/>
            <w:vAlign w:val="center"/>
          </w:tcPr>
          <w:p w14:paraId="0A60D67E" w14:textId="77777777" w:rsidR="002263F5" w:rsidRDefault="00BA1C1A">
            <w:r>
              <w:t>餐厅</w:t>
            </w:r>
          </w:p>
        </w:tc>
        <w:tc>
          <w:tcPr>
            <w:tcW w:w="1697" w:type="dxa"/>
            <w:vAlign w:val="center"/>
          </w:tcPr>
          <w:p w14:paraId="40116575" w14:textId="77777777" w:rsidR="002263F5" w:rsidRDefault="00BA1C1A">
            <w:r>
              <w:t>13.44</w:t>
            </w:r>
          </w:p>
        </w:tc>
        <w:tc>
          <w:tcPr>
            <w:tcW w:w="1131" w:type="dxa"/>
            <w:vAlign w:val="center"/>
          </w:tcPr>
          <w:p w14:paraId="766E107E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777BAD8D" w14:textId="77777777" w:rsidR="002263F5" w:rsidRDefault="00BA1C1A">
            <w:r>
              <w:t>136</w:t>
            </w:r>
          </w:p>
        </w:tc>
        <w:tc>
          <w:tcPr>
            <w:tcW w:w="1862" w:type="dxa"/>
            <w:vAlign w:val="center"/>
          </w:tcPr>
          <w:p w14:paraId="5EBDFD1F" w14:textId="77777777" w:rsidR="002263F5" w:rsidRDefault="00BA1C1A">
            <w:r>
              <w:t>1823</w:t>
            </w:r>
          </w:p>
        </w:tc>
      </w:tr>
      <w:tr w:rsidR="002263F5" w14:paraId="173A3640" w14:textId="77777777">
        <w:tc>
          <w:tcPr>
            <w:tcW w:w="7485" w:type="dxa"/>
            <w:gridSpan w:val="4"/>
            <w:vAlign w:val="center"/>
          </w:tcPr>
          <w:p w14:paraId="751D6963" w14:textId="77777777" w:rsidR="002263F5" w:rsidRDefault="00BA1C1A">
            <w:r>
              <w:t>总计</w:t>
            </w:r>
          </w:p>
        </w:tc>
        <w:tc>
          <w:tcPr>
            <w:tcW w:w="1862" w:type="dxa"/>
            <w:vAlign w:val="center"/>
          </w:tcPr>
          <w:p w14:paraId="0460F8EC" w14:textId="77777777" w:rsidR="002263F5" w:rsidRDefault="00BA1C1A">
            <w:r>
              <w:t>36801</w:t>
            </w:r>
          </w:p>
        </w:tc>
      </w:tr>
    </w:tbl>
    <w:p w14:paraId="2F3FF7CA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75" w:name="_Toc186472009"/>
      <w:r>
        <w:rPr>
          <w:color w:val="000000"/>
        </w:rPr>
        <w:lastRenderedPageBreak/>
        <w:t>插座设备</w:t>
      </w:r>
      <w:bookmarkEnd w:id="75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2263F5" w14:paraId="685B2B59" w14:textId="77777777">
        <w:tc>
          <w:tcPr>
            <w:tcW w:w="3135" w:type="dxa"/>
            <w:shd w:val="clear" w:color="auto" w:fill="E6E6E6"/>
            <w:vAlign w:val="center"/>
          </w:tcPr>
          <w:p w14:paraId="4411BF3F" w14:textId="77777777" w:rsidR="002263F5" w:rsidRDefault="00BA1C1A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77E2BCEF" w14:textId="77777777" w:rsidR="002263F5" w:rsidRDefault="00BA1C1A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0770FFD" w14:textId="77777777" w:rsidR="002263F5" w:rsidRDefault="00BA1C1A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02AD3DCC" w14:textId="77777777" w:rsidR="002263F5" w:rsidRDefault="00BA1C1A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B286944" w14:textId="77777777" w:rsidR="002263F5" w:rsidRDefault="00BA1C1A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2263F5" w14:paraId="50AAD072" w14:textId="77777777">
        <w:tc>
          <w:tcPr>
            <w:tcW w:w="3135" w:type="dxa"/>
            <w:vAlign w:val="center"/>
          </w:tcPr>
          <w:p w14:paraId="0C9AD76B" w14:textId="77777777" w:rsidR="002263F5" w:rsidRDefault="00BA1C1A">
            <w:r>
              <w:t>卫生间</w:t>
            </w:r>
          </w:p>
        </w:tc>
        <w:tc>
          <w:tcPr>
            <w:tcW w:w="1697" w:type="dxa"/>
            <w:vAlign w:val="center"/>
          </w:tcPr>
          <w:p w14:paraId="2B46CE6F" w14:textId="77777777" w:rsidR="002263F5" w:rsidRDefault="00BA1C1A">
            <w:r>
              <w:t>35.25</w:t>
            </w:r>
          </w:p>
        </w:tc>
        <w:tc>
          <w:tcPr>
            <w:tcW w:w="1131" w:type="dxa"/>
            <w:vAlign w:val="center"/>
          </w:tcPr>
          <w:p w14:paraId="566A3265" w14:textId="77777777" w:rsidR="002263F5" w:rsidRDefault="00BA1C1A">
            <w:r>
              <w:t>2</w:t>
            </w:r>
          </w:p>
        </w:tc>
        <w:tc>
          <w:tcPr>
            <w:tcW w:w="1522" w:type="dxa"/>
            <w:vAlign w:val="center"/>
          </w:tcPr>
          <w:p w14:paraId="431C1DC4" w14:textId="77777777" w:rsidR="002263F5" w:rsidRDefault="00BA1C1A">
            <w:r>
              <w:t>48</w:t>
            </w:r>
          </w:p>
        </w:tc>
        <w:tc>
          <w:tcPr>
            <w:tcW w:w="1862" w:type="dxa"/>
            <w:vAlign w:val="center"/>
          </w:tcPr>
          <w:p w14:paraId="28AEB036" w14:textId="77777777" w:rsidR="002263F5" w:rsidRDefault="00BA1C1A">
            <w:r>
              <w:t>1680</w:t>
            </w:r>
          </w:p>
        </w:tc>
      </w:tr>
      <w:tr w:rsidR="002263F5" w14:paraId="1E14B99D" w14:textId="77777777">
        <w:tc>
          <w:tcPr>
            <w:tcW w:w="3135" w:type="dxa"/>
            <w:vAlign w:val="center"/>
          </w:tcPr>
          <w:p w14:paraId="440B9488" w14:textId="77777777" w:rsidR="002263F5" w:rsidRDefault="00BA1C1A">
            <w:r>
              <w:t>厨房</w:t>
            </w:r>
          </w:p>
        </w:tc>
        <w:tc>
          <w:tcPr>
            <w:tcW w:w="1697" w:type="dxa"/>
            <w:vAlign w:val="center"/>
          </w:tcPr>
          <w:p w14:paraId="0B4E0D8F" w14:textId="77777777" w:rsidR="002263F5" w:rsidRDefault="00BA1C1A">
            <w:r>
              <w:t>35.25</w:t>
            </w:r>
          </w:p>
        </w:tc>
        <w:tc>
          <w:tcPr>
            <w:tcW w:w="1131" w:type="dxa"/>
            <w:vAlign w:val="center"/>
          </w:tcPr>
          <w:p w14:paraId="4C6AECDB" w14:textId="77777777" w:rsidR="002263F5" w:rsidRDefault="00BA1C1A">
            <w:r>
              <w:t>2</w:t>
            </w:r>
          </w:p>
        </w:tc>
        <w:tc>
          <w:tcPr>
            <w:tcW w:w="1522" w:type="dxa"/>
            <w:vAlign w:val="center"/>
          </w:tcPr>
          <w:p w14:paraId="3D0D7975" w14:textId="77777777" w:rsidR="002263F5" w:rsidRDefault="00BA1C1A">
            <w:r>
              <w:t>109</w:t>
            </w:r>
          </w:p>
        </w:tc>
        <w:tc>
          <w:tcPr>
            <w:tcW w:w="1862" w:type="dxa"/>
            <w:vAlign w:val="center"/>
          </w:tcPr>
          <w:p w14:paraId="48F9468F" w14:textId="77777777" w:rsidR="002263F5" w:rsidRDefault="00BA1C1A">
            <w:r>
              <w:t>3826</w:t>
            </w:r>
          </w:p>
        </w:tc>
      </w:tr>
      <w:tr w:rsidR="002263F5" w14:paraId="5EA130D9" w14:textId="77777777">
        <w:tc>
          <w:tcPr>
            <w:tcW w:w="3135" w:type="dxa"/>
            <w:vAlign w:val="center"/>
          </w:tcPr>
          <w:p w14:paraId="1C217176" w14:textId="77777777" w:rsidR="002263F5" w:rsidRDefault="00BA1C1A">
            <w:r>
              <w:t>多媒体教室</w:t>
            </w:r>
          </w:p>
        </w:tc>
        <w:tc>
          <w:tcPr>
            <w:tcW w:w="1697" w:type="dxa"/>
            <w:vAlign w:val="center"/>
          </w:tcPr>
          <w:p w14:paraId="4A0A82E6" w14:textId="77777777" w:rsidR="002263F5" w:rsidRDefault="00BA1C1A">
            <w:r>
              <w:t>11.06</w:t>
            </w:r>
          </w:p>
        </w:tc>
        <w:tc>
          <w:tcPr>
            <w:tcW w:w="1131" w:type="dxa"/>
            <w:vAlign w:val="center"/>
          </w:tcPr>
          <w:p w14:paraId="104C92E4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64ABE66E" w14:textId="77777777" w:rsidR="002263F5" w:rsidRDefault="00BA1C1A">
            <w:r>
              <w:t>220</w:t>
            </w:r>
          </w:p>
        </w:tc>
        <w:tc>
          <w:tcPr>
            <w:tcW w:w="1862" w:type="dxa"/>
            <w:vAlign w:val="center"/>
          </w:tcPr>
          <w:p w14:paraId="31B3ED3E" w14:textId="77777777" w:rsidR="002263F5" w:rsidRDefault="00BA1C1A">
            <w:r>
              <w:t>2435</w:t>
            </w:r>
          </w:p>
        </w:tc>
      </w:tr>
      <w:tr w:rsidR="002263F5" w14:paraId="1E353C89" w14:textId="77777777">
        <w:tc>
          <w:tcPr>
            <w:tcW w:w="3135" w:type="dxa"/>
            <w:vAlign w:val="center"/>
          </w:tcPr>
          <w:p w14:paraId="68DBE00D" w14:textId="77777777" w:rsidR="002263F5" w:rsidRDefault="00BA1C1A">
            <w:r>
              <w:t>大厅</w:t>
            </w:r>
          </w:p>
        </w:tc>
        <w:tc>
          <w:tcPr>
            <w:tcW w:w="1697" w:type="dxa"/>
            <w:vAlign w:val="center"/>
          </w:tcPr>
          <w:p w14:paraId="562F5027" w14:textId="77777777" w:rsidR="002263F5" w:rsidRDefault="00BA1C1A">
            <w:r>
              <w:t>35.25</w:t>
            </w:r>
          </w:p>
        </w:tc>
        <w:tc>
          <w:tcPr>
            <w:tcW w:w="1131" w:type="dxa"/>
            <w:vAlign w:val="center"/>
          </w:tcPr>
          <w:p w14:paraId="7022C48D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00DB5401" w14:textId="77777777" w:rsidR="002263F5" w:rsidRDefault="00BA1C1A">
            <w:r>
              <w:t>368</w:t>
            </w:r>
          </w:p>
        </w:tc>
        <w:tc>
          <w:tcPr>
            <w:tcW w:w="1862" w:type="dxa"/>
            <w:vAlign w:val="center"/>
          </w:tcPr>
          <w:p w14:paraId="79326AB9" w14:textId="77777777" w:rsidR="002263F5" w:rsidRDefault="00BA1C1A">
            <w:r>
              <w:t>12977</w:t>
            </w:r>
          </w:p>
        </w:tc>
      </w:tr>
      <w:tr w:rsidR="002263F5" w14:paraId="3332078E" w14:textId="77777777">
        <w:tc>
          <w:tcPr>
            <w:tcW w:w="3135" w:type="dxa"/>
            <w:vAlign w:val="center"/>
          </w:tcPr>
          <w:p w14:paraId="7B60266A" w14:textId="77777777" w:rsidR="002263F5" w:rsidRDefault="00BA1C1A">
            <w:r>
              <w:t>接待室</w:t>
            </w:r>
          </w:p>
        </w:tc>
        <w:tc>
          <w:tcPr>
            <w:tcW w:w="1697" w:type="dxa"/>
            <w:vAlign w:val="center"/>
          </w:tcPr>
          <w:p w14:paraId="32AE97C3" w14:textId="77777777" w:rsidR="002263F5" w:rsidRDefault="00BA1C1A">
            <w:r>
              <w:t>35.25</w:t>
            </w:r>
          </w:p>
        </w:tc>
        <w:tc>
          <w:tcPr>
            <w:tcW w:w="1131" w:type="dxa"/>
            <w:vAlign w:val="center"/>
          </w:tcPr>
          <w:p w14:paraId="6F00D300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0DABABED" w14:textId="77777777" w:rsidR="002263F5" w:rsidRDefault="00BA1C1A">
            <w:r>
              <w:t>54</w:t>
            </w:r>
          </w:p>
        </w:tc>
        <w:tc>
          <w:tcPr>
            <w:tcW w:w="1862" w:type="dxa"/>
            <w:vAlign w:val="center"/>
          </w:tcPr>
          <w:p w14:paraId="0DEF5F91" w14:textId="77777777" w:rsidR="002263F5" w:rsidRDefault="00BA1C1A">
            <w:r>
              <w:t>1913</w:t>
            </w:r>
          </w:p>
        </w:tc>
      </w:tr>
      <w:tr w:rsidR="002263F5" w14:paraId="5E22B33C" w14:textId="77777777">
        <w:tc>
          <w:tcPr>
            <w:tcW w:w="3135" w:type="dxa"/>
            <w:vAlign w:val="center"/>
          </w:tcPr>
          <w:p w14:paraId="2158B02C" w14:textId="77777777" w:rsidR="002263F5" w:rsidRDefault="00BA1C1A">
            <w:r>
              <w:t>普通办公室</w:t>
            </w:r>
          </w:p>
        </w:tc>
        <w:tc>
          <w:tcPr>
            <w:tcW w:w="1697" w:type="dxa"/>
            <w:vAlign w:val="center"/>
          </w:tcPr>
          <w:p w14:paraId="626B5CCD" w14:textId="77777777" w:rsidR="002263F5" w:rsidRDefault="00BA1C1A">
            <w:r>
              <w:t>35.25</w:t>
            </w:r>
          </w:p>
        </w:tc>
        <w:tc>
          <w:tcPr>
            <w:tcW w:w="1131" w:type="dxa"/>
            <w:vAlign w:val="center"/>
          </w:tcPr>
          <w:p w14:paraId="4BD415FD" w14:textId="77777777" w:rsidR="002263F5" w:rsidRDefault="00BA1C1A">
            <w:r>
              <w:t>19</w:t>
            </w:r>
          </w:p>
        </w:tc>
        <w:tc>
          <w:tcPr>
            <w:tcW w:w="1522" w:type="dxa"/>
            <w:vAlign w:val="center"/>
          </w:tcPr>
          <w:p w14:paraId="225C6BDF" w14:textId="77777777" w:rsidR="002263F5" w:rsidRDefault="00BA1C1A">
            <w:r>
              <w:t>1530</w:t>
            </w:r>
          </w:p>
        </w:tc>
        <w:tc>
          <w:tcPr>
            <w:tcW w:w="1862" w:type="dxa"/>
            <w:vAlign w:val="center"/>
          </w:tcPr>
          <w:p w14:paraId="4EA2FF23" w14:textId="77777777" w:rsidR="002263F5" w:rsidRDefault="00BA1C1A">
            <w:r>
              <w:t>53936</w:t>
            </w:r>
          </w:p>
        </w:tc>
      </w:tr>
      <w:tr w:rsidR="002263F5" w14:paraId="56FA085F" w14:textId="77777777">
        <w:tc>
          <w:tcPr>
            <w:tcW w:w="3135" w:type="dxa"/>
            <w:vAlign w:val="center"/>
          </w:tcPr>
          <w:p w14:paraId="7442F69C" w14:textId="77777777" w:rsidR="002263F5" w:rsidRDefault="00BA1C1A">
            <w:r>
              <w:t>普通教室</w:t>
            </w:r>
          </w:p>
        </w:tc>
        <w:tc>
          <w:tcPr>
            <w:tcW w:w="1697" w:type="dxa"/>
            <w:vAlign w:val="center"/>
          </w:tcPr>
          <w:p w14:paraId="47FBBB81" w14:textId="77777777" w:rsidR="002263F5" w:rsidRDefault="00BA1C1A">
            <w:r>
              <w:t>11.06</w:t>
            </w:r>
          </w:p>
        </w:tc>
        <w:tc>
          <w:tcPr>
            <w:tcW w:w="1131" w:type="dxa"/>
            <w:vAlign w:val="center"/>
          </w:tcPr>
          <w:p w14:paraId="1F550F05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1D2DED6A" w14:textId="77777777" w:rsidR="002263F5" w:rsidRDefault="00BA1C1A">
            <w:r>
              <w:t>71</w:t>
            </w:r>
          </w:p>
        </w:tc>
        <w:tc>
          <w:tcPr>
            <w:tcW w:w="1862" w:type="dxa"/>
            <w:vAlign w:val="center"/>
          </w:tcPr>
          <w:p w14:paraId="05F9B0A3" w14:textId="77777777" w:rsidR="002263F5" w:rsidRDefault="00BA1C1A">
            <w:r>
              <w:t>790</w:t>
            </w:r>
          </w:p>
        </w:tc>
      </w:tr>
      <w:tr w:rsidR="002263F5" w14:paraId="31C42863" w14:textId="77777777">
        <w:tc>
          <w:tcPr>
            <w:tcW w:w="3135" w:type="dxa"/>
            <w:vAlign w:val="center"/>
          </w:tcPr>
          <w:p w14:paraId="51201654" w14:textId="77777777" w:rsidR="002263F5" w:rsidRDefault="00BA1C1A">
            <w:r>
              <w:t>楼梯间</w:t>
            </w:r>
          </w:p>
        </w:tc>
        <w:tc>
          <w:tcPr>
            <w:tcW w:w="1697" w:type="dxa"/>
            <w:vAlign w:val="center"/>
          </w:tcPr>
          <w:p w14:paraId="57056AFB" w14:textId="77777777" w:rsidR="002263F5" w:rsidRDefault="00BA1C1A">
            <w:r>
              <w:t>37.50</w:t>
            </w:r>
          </w:p>
        </w:tc>
        <w:tc>
          <w:tcPr>
            <w:tcW w:w="1131" w:type="dxa"/>
            <w:vAlign w:val="center"/>
          </w:tcPr>
          <w:p w14:paraId="05E6108E" w14:textId="77777777" w:rsidR="002263F5" w:rsidRDefault="00BA1C1A">
            <w:r>
              <w:t>3</w:t>
            </w:r>
          </w:p>
        </w:tc>
        <w:tc>
          <w:tcPr>
            <w:tcW w:w="1522" w:type="dxa"/>
            <w:vAlign w:val="center"/>
          </w:tcPr>
          <w:p w14:paraId="6615C43E" w14:textId="77777777" w:rsidR="002263F5" w:rsidRDefault="00BA1C1A">
            <w:r>
              <w:t>44</w:t>
            </w:r>
          </w:p>
        </w:tc>
        <w:tc>
          <w:tcPr>
            <w:tcW w:w="1862" w:type="dxa"/>
            <w:vAlign w:val="center"/>
          </w:tcPr>
          <w:p w14:paraId="6C166240" w14:textId="77777777" w:rsidR="002263F5" w:rsidRDefault="00BA1C1A">
            <w:r>
              <w:t>1653</w:t>
            </w:r>
          </w:p>
        </w:tc>
      </w:tr>
      <w:tr w:rsidR="002263F5" w14:paraId="756BCFB2" w14:textId="77777777">
        <w:tc>
          <w:tcPr>
            <w:tcW w:w="3135" w:type="dxa"/>
            <w:vAlign w:val="center"/>
          </w:tcPr>
          <w:p w14:paraId="4D4E309C" w14:textId="77777777" w:rsidR="002263F5" w:rsidRDefault="00BA1C1A">
            <w:r>
              <w:t>设备间</w:t>
            </w:r>
          </w:p>
        </w:tc>
        <w:tc>
          <w:tcPr>
            <w:tcW w:w="1697" w:type="dxa"/>
            <w:vAlign w:val="center"/>
          </w:tcPr>
          <w:p w14:paraId="4BABB7EC" w14:textId="77777777" w:rsidR="002263F5" w:rsidRDefault="00BA1C1A">
            <w:r>
              <w:t>90.00</w:t>
            </w:r>
          </w:p>
        </w:tc>
        <w:tc>
          <w:tcPr>
            <w:tcW w:w="1131" w:type="dxa"/>
            <w:vAlign w:val="center"/>
          </w:tcPr>
          <w:p w14:paraId="15BBBE1E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5E792F28" w14:textId="77777777" w:rsidR="002263F5" w:rsidRDefault="00BA1C1A">
            <w:r>
              <w:t>9</w:t>
            </w:r>
          </w:p>
        </w:tc>
        <w:tc>
          <w:tcPr>
            <w:tcW w:w="1862" w:type="dxa"/>
            <w:vAlign w:val="center"/>
          </w:tcPr>
          <w:p w14:paraId="6A12FC74" w14:textId="77777777" w:rsidR="002263F5" w:rsidRDefault="00BA1C1A">
            <w:r>
              <w:t>808</w:t>
            </w:r>
          </w:p>
        </w:tc>
      </w:tr>
      <w:tr w:rsidR="002263F5" w14:paraId="2B36A730" w14:textId="77777777">
        <w:tc>
          <w:tcPr>
            <w:tcW w:w="3135" w:type="dxa"/>
            <w:vAlign w:val="center"/>
          </w:tcPr>
          <w:p w14:paraId="440BCC89" w14:textId="77777777" w:rsidR="002263F5" w:rsidRDefault="00BA1C1A">
            <w:r>
              <w:t>餐厅</w:t>
            </w:r>
          </w:p>
        </w:tc>
        <w:tc>
          <w:tcPr>
            <w:tcW w:w="1697" w:type="dxa"/>
            <w:vAlign w:val="center"/>
          </w:tcPr>
          <w:p w14:paraId="13B27AC4" w14:textId="77777777" w:rsidR="002263F5" w:rsidRDefault="00BA1C1A">
            <w:r>
              <w:t>35.25</w:t>
            </w:r>
          </w:p>
        </w:tc>
        <w:tc>
          <w:tcPr>
            <w:tcW w:w="1131" w:type="dxa"/>
            <w:vAlign w:val="center"/>
          </w:tcPr>
          <w:p w14:paraId="411C6042" w14:textId="77777777" w:rsidR="002263F5" w:rsidRDefault="00BA1C1A">
            <w:r>
              <w:t>1</w:t>
            </w:r>
          </w:p>
        </w:tc>
        <w:tc>
          <w:tcPr>
            <w:tcW w:w="1522" w:type="dxa"/>
            <w:vAlign w:val="center"/>
          </w:tcPr>
          <w:p w14:paraId="78A5A083" w14:textId="77777777" w:rsidR="002263F5" w:rsidRDefault="00BA1C1A">
            <w:r>
              <w:t>136</w:t>
            </w:r>
          </w:p>
        </w:tc>
        <w:tc>
          <w:tcPr>
            <w:tcW w:w="1862" w:type="dxa"/>
            <w:vAlign w:val="center"/>
          </w:tcPr>
          <w:p w14:paraId="050BA7F2" w14:textId="77777777" w:rsidR="002263F5" w:rsidRDefault="00BA1C1A">
            <w:r>
              <w:t>4781</w:t>
            </w:r>
          </w:p>
        </w:tc>
      </w:tr>
      <w:tr w:rsidR="002263F5" w14:paraId="389C9488" w14:textId="77777777">
        <w:tc>
          <w:tcPr>
            <w:tcW w:w="7485" w:type="dxa"/>
            <w:gridSpan w:val="4"/>
            <w:vAlign w:val="center"/>
          </w:tcPr>
          <w:p w14:paraId="6AB89FB9" w14:textId="77777777" w:rsidR="002263F5" w:rsidRDefault="00BA1C1A">
            <w:r>
              <w:t>总计</w:t>
            </w:r>
          </w:p>
        </w:tc>
        <w:tc>
          <w:tcPr>
            <w:tcW w:w="1862" w:type="dxa"/>
            <w:vAlign w:val="center"/>
          </w:tcPr>
          <w:p w14:paraId="47D45A64" w14:textId="77777777" w:rsidR="002263F5" w:rsidRDefault="00BA1C1A">
            <w:r>
              <w:t>84799</w:t>
            </w:r>
          </w:p>
        </w:tc>
      </w:tr>
    </w:tbl>
    <w:p w14:paraId="69FAF5F4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76" w:name="_Toc186472010"/>
      <w:r>
        <w:rPr>
          <w:color w:val="000000"/>
        </w:rPr>
        <w:t>计算结果</w:t>
      </w:r>
      <w:bookmarkEnd w:id="76"/>
    </w:p>
    <w:p w14:paraId="5BBA7598" w14:textId="77777777" w:rsidR="002263F5" w:rsidRDefault="00BA1C1A">
      <w:pPr>
        <w:pStyle w:val="2"/>
        <w:widowControl w:val="0"/>
      </w:pPr>
      <w:bookmarkStart w:id="77" w:name="_Toc186472011"/>
      <w:r>
        <w:t>负荷分项统计</w:t>
      </w:r>
      <w:bookmarkEnd w:id="7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2263F5" w14:paraId="04B8537E" w14:textId="77777777">
        <w:tc>
          <w:tcPr>
            <w:tcW w:w="1964" w:type="dxa"/>
            <w:shd w:val="clear" w:color="auto" w:fill="E6E6E6"/>
            <w:vAlign w:val="center"/>
          </w:tcPr>
          <w:p w14:paraId="1B3E2DE6" w14:textId="77777777" w:rsidR="002263F5" w:rsidRDefault="00BA1C1A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B7396B0" w14:textId="77777777" w:rsidR="002263F5" w:rsidRDefault="00BA1C1A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C68B860" w14:textId="77777777" w:rsidR="002263F5" w:rsidRDefault="00BA1C1A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8761DEE" w14:textId="77777777" w:rsidR="002263F5" w:rsidRDefault="00BA1C1A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667123F" w14:textId="77777777" w:rsidR="002263F5" w:rsidRDefault="00BA1C1A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B33CC1C" w14:textId="77777777" w:rsidR="002263F5" w:rsidRDefault="00BA1C1A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D2A241D" w14:textId="77777777" w:rsidR="002263F5" w:rsidRDefault="00BA1C1A">
            <w:pPr>
              <w:jc w:val="center"/>
            </w:pPr>
            <w:r>
              <w:t>合计</w:t>
            </w:r>
          </w:p>
        </w:tc>
      </w:tr>
      <w:tr w:rsidR="002263F5" w14:paraId="36507744" w14:textId="77777777">
        <w:tc>
          <w:tcPr>
            <w:tcW w:w="1964" w:type="dxa"/>
            <w:shd w:val="clear" w:color="auto" w:fill="E6E6E6"/>
            <w:vAlign w:val="center"/>
          </w:tcPr>
          <w:p w14:paraId="2E67AC11" w14:textId="77777777" w:rsidR="002263F5" w:rsidRDefault="00BA1C1A">
            <w:r>
              <w:t>供暖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5A40D0DB" w14:textId="77777777" w:rsidR="002263F5" w:rsidRDefault="00BA1C1A">
            <w:r>
              <w:t>-37.78</w:t>
            </w:r>
          </w:p>
        </w:tc>
        <w:tc>
          <w:tcPr>
            <w:tcW w:w="1273" w:type="dxa"/>
            <w:vAlign w:val="center"/>
          </w:tcPr>
          <w:p w14:paraId="039942BF" w14:textId="77777777" w:rsidR="002263F5" w:rsidRDefault="00BA1C1A">
            <w:r>
              <w:t>12.64</w:t>
            </w:r>
          </w:p>
        </w:tc>
        <w:tc>
          <w:tcPr>
            <w:tcW w:w="1131" w:type="dxa"/>
            <w:vAlign w:val="center"/>
          </w:tcPr>
          <w:p w14:paraId="29A23D0E" w14:textId="77777777" w:rsidR="002263F5" w:rsidRDefault="00BA1C1A">
            <w:r>
              <w:t>10.79</w:t>
            </w:r>
          </w:p>
        </w:tc>
        <w:tc>
          <w:tcPr>
            <w:tcW w:w="1131" w:type="dxa"/>
            <w:vAlign w:val="center"/>
          </w:tcPr>
          <w:p w14:paraId="500D073E" w14:textId="77777777" w:rsidR="002263F5" w:rsidRDefault="00BA1C1A">
            <w:r>
              <w:t>-37.01</w:t>
            </w:r>
          </w:p>
        </w:tc>
        <w:tc>
          <w:tcPr>
            <w:tcW w:w="1131" w:type="dxa"/>
            <w:vAlign w:val="center"/>
          </w:tcPr>
          <w:p w14:paraId="1EDBC877" w14:textId="77777777" w:rsidR="002263F5" w:rsidRDefault="00BA1C1A">
            <w:r>
              <w:t>0.00</w:t>
            </w:r>
          </w:p>
        </w:tc>
        <w:tc>
          <w:tcPr>
            <w:tcW w:w="1415" w:type="dxa"/>
            <w:vAlign w:val="center"/>
          </w:tcPr>
          <w:p w14:paraId="70A64921" w14:textId="77777777" w:rsidR="002263F5" w:rsidRDefault="00BA1C1A">
            <w:r>
              <w:t>-51.36</w:t>
            </w:r>
          </w:p>
        </w:tc>
      </w:tr>
      <w:tr w:rsidR="002263F5" w14:paraId="60E641CC" w14:textId="77777777">
        <w:tc>
          <w:tcPr>
            <w:tcW w:w="1964" w:type="dxa"/>
            <w:shd w:val="clear" w:color="auto" w:fill="E6E6E6"/>
            <w:vAlign w:val="center"/>
          </w:tcPr>
          <w:p w14:paraId="47FC4458" w14:textId="77777777" w:rsidR="002263F5" w:rsidRDefault="00BA1C1A">
            <w:r>
              <w:t>供冷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33D6B93D" w14:textId="77777777" w:rsidR="002263F5" w:rsidRDefault="00BA1C1A">
            <w:r>
              <w:t>8.19</w:t>
            </w:r>
          </w:p>
        </w:tc>
        <w:tc>
          <w:tcPr>
            <w:tcW w:w="1273" w:type="dxa"/>
            <w:vAlign w:val="center"/>
          </w:tcPr>
          <w:p w14:paraId="4F8D27C2" w14:textId="77777777" w:rsidR="002263F5" w:rsidRDefault="00BA1C1A">
            <w:r>
              <w:t>17.39</w:t>
            </w:r>
          </w:p>
        </w:tc>
        <w:tc>
          <w:tcPr>
            <w:tcW w:w="1131" w:type="dxa"/>
            <w:vAlign w:val="center"/>
          </w:tcPr>
          <w:p w14:paraId="753B2C11" w14:textId="77777777" w:rsidR="002263F5" w:rsidRDefault="00BA1C1A">
            <w:r>
              <w:t>10.22</w:t>
            </w:r>
          </w:p>
        </w:tc>
        <w:tc>
          <w:tcPr>
            <w:tcW w:w="1131" w:type="dxa"/>
            <w:vAlign w:val="center"/>
          </w:tcPr>
          <w:p w14:paraId="7A168C45" w14:textId="77777777" w:rsidR="002263F5" w:rsidRDefault="00BA1C1A">
            <w:r>
              <w:t>27.02</w:t>
            </w:r>
          </w:p>
        </w:tc>
        <w:tc>
          <w:tcPr>
            <w:tcW w:w="1131" w:type="dxa"/>
            <w:vAlign w:val="center"/>
          </w:tcPr>
          <w:p w14:paraId="4E103C42" w14:textId="77777777" w:rsidR="002263F5" w:rsidRDefault="00BA1C1A">
            <w:r>
              <w:t>0.00</w:t>
            </w:r>
          </w:p>
        </w:tc>
        <w:tc>
          <w:tcPr>
            <w:tcW w:w="1415" w:type="dxa"/>
            <w:vAlign w:val="center"/>
          </w:tcPr>
          <w:p w14:paraId="5FE4A04B" w14:textId="77777777" w:rsidR="002263F5" w:rsidRDefault="00BA1C1A">
            <w:r>
              <w:t>62.83</w:t>
            </w:r>
          </w:p>
        </w:tc>
      </w:tr>
    </w:tbl>
    <w:p w14:paraId="7C77262B" w14:textId="77777777" w:rsidR="002263F5" w:rsidRDefault="00BA1C1A">
      <w:pPr>
        <w:jc w:val="center"/>
      </w:pPr>
      <w:r>
        <w:rPr>
          <w:noProof/>
        </w:rPr>
        <w:drawing>
          <wp:inline distT="0" distB="0" distL="0" distR="0" wp14:anchorId="1376110E" wp14:editId="33790567">
            <wp:extent cx="5667375" cy="2981325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003184" w14:textId="77777777" w:rsidR="002263F5" w:rsidRDefault="00BA1C1A">
      <w:pPr>
        <w:jc w:val="center"/>
      </w:pPr>
      <w:r>
        <w:rPr>
          <w:noProof/>
        </w:rPr>
        <w:lastRenderedPageBreak/>
        <w:drawing>
          <wp:inline distT="0" distB="0" distL="0" distR="0" wp14:anchorId="44D1068D" wp14:editId="21F529AA">
            <wp:extent cx="5667375" cy="2933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84C06" w14:textId="77777777" w:rsidR="002263F5" w:rsidRDefault="00BA1C1A">
      <w:pPr>
        <w:pStyle w:val="2"/>
      </w:pPr>
      <w:bookmarkStart w:id="78" w:name="_Toc186472012"/>
      <w:r>
        <w:t>逐月负荷表</w:t>
      </w:r>
      <w:bookmarkEnd w:id="7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2263F5" w14:paraId="3E58A752" w14:textId="77777777">
        <w:tc>
          <w:tcPr>
            <w:tcW w:w="854" w:type="dxa"/>
            <w:shd w:val="clear" w:color="auto" w:fill="E6E6E6"/>
            <w:vAlign w:val="center"/>
          </w:tcPr>
          <w:p w14:paraId="0E096F6E" w14:textId="77777777" w:rsidR="002263F5" w:rsidRDefault="00BA1C1A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B049300" w14:textId="77777777" w:rsidR="002263F5" w:rsidRDefault="00BA1C1A">
            <w:pPr>
              <w:jc w:val="right"/>
            </w:pPr>
            <w:r>
              <w:t>供暖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98817C8" w14:textId="77777777" w:rsidR="002263F5" w:rsidRDefault="00BA1C1A">
            <w:pPr>
              <w:jc w:val="right"/>
            </w:pPr>
            <w:r>
              <w:t>供冷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50510A7" w14:textId="77777777" w:rsidR="002263F5" w:rsidRDefault="00BA1C1A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7E5C8498" w14:textId="77777777" w:rsidR="002263F5" w:rsidRDefault="00BA1C1A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E57C8AF" w14:textId="77777777" w:rsidR="002263F5" w:rsidRDefault="00BA1C1A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8BAB904" w14:textId="77777777" w:rsidR="002263F5" w:rsidRDefault="00BA1C1A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2263F5" w14:paraId="4C273838" w14:textId="77777777">
        <w:tc>
          <w:tcPr>
            <w:tcW w:w="854" w:type="dxa"/>
            <w:shd w:val="clear" w:color="auto" w:fill="E6E6E6"/>
            <w:vAlign w:val="center"/>
          </w:tcPr>
          <w:p w14:paraId="6A17B899" w14:textId="77777777" w:rsidR="002263F5" w:rsidRDefault="00BA1C1A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B11AE2F" w14:textId="77777777" w:rsidR="002263F5" w:rsidRDefault="00BA1C1A">
            <w:pPr>
              <w:jc w:val="right"/>
            </w:pPr>
            <w:r>
              <w:t>53172</w:t>
            </w:r>
          </w:p>
        </w:tc>
        <w:tc>
          <w:tcPr>
            <w:tcW w:w="1188" w:type="dxa"/>
            <w:vAlign w:val="center"/>
          </w:tcPr>
          <w:p w14:paraId="60540A6D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320F122" w14:textId="77777777" w:rsidR="002263F5" w:rsidRDefault="00BA1C1A">
            <w:pPr>
              <w:jc w:val="right"/>
            </w:pPr>
            <w:r>
              <w:rPr>
                <w:color w:val="FF0000"/>
              </w:rPr>
              <w:t>576.936</w:t>
            </w:r>
          </w:p>
        </w:tc>
        <w:tc>
          <w:tcPr>
            <w:tcW w:w="1862" w:type="dxa"/>
            <w:vAlign w:val="center"/>
          </w:tcPr>
          <w:p w14:paraId="71CF70A7" w14:textId="77777777" w:rsidR="002263F5" w:rsidRDefault="00BA1C1A">
            <w:r>
              <w:rPr>
                <w:color w:val="FF0000"/>
              </w:rPr>
              <w:t>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2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9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3E21A590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BD9588F" w14:textId="77777777" w:rsidR="002263F5" w:rsidRDefault="00BA1C1A">
            <w:r>
              <w:t>--</w:t>
            </w:r>
          </w:p>
        </w:tc>
      </w:tr>
      <w:tr w:rsidR="002263F5" w14:paraId="771FA8E1" w14:textId="77777777">
        <w:tc>
          <w:tcPr>
            <w:tcW w:w="854" w:type="dxa"/>
            <w:shd w:val="clear" w:color="auto" w:fill="E6E6E6"/>
            <w:vAlign w:val="center"/>
          </w:tcPr>
          <w:p w14:paraId="17A4A71F" w14:textId="77777777" w:rsidR="002263F5" w:rsidRDefault="00BA1C1A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2ABFD85" w14:textId="77777777" w:rsidR="002263F5" w:rsidRDefault="00BA1C1A">
            <w:pPr>
              <w:jc w:val="right"/>
            </w:pPr>
            <w:r>
              <w:t>38897</w:t>
            </w:r>
          </w:p>
        </w:tc>
        <w:tc>
          <w:tcPr>
            <w:tcW w:w="1188" w:type="dxa"/>
            <w:vAlign w:val="center"/>
          </w:tcPr>
          <w:p w14:paraId="3B29A611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7D4B058" w14:textId="77777777" w:rsidR="002263F5" w:rsidRDefault="00BA1C1A">
            <w:pPr>
              <w:jc w:val="right"/>
            </w:pPr>
            <w:r>
              <w:t>463.254</w:t>
            </w:r>
          </w:p>
        </w:tc>
        <w:tc>
          <w:tcPr>
            <w:tcW w:w="1862" w:type="dxa"/>
            <w:vAlign w:val="center"/>
          </w:tcPr>
          <w:p w14:paraId="457DF576" w14:textId="77777777" w:rsidR="002263F5" w:rsidRDefault="00BA1C1A">
            <w:r>
              <w:t>2</w:t>
            </w:r>
            <w:r>
              <w:t>月</w:t>
            </w:r>
            <w:r>
              <w:t>4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C3E9360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7A885BE" w14:textId="77777777" w:rsidR="002263F5" w:rsidRDefault="00BA1C1A">
            <w:r>
              <w:t>--</w:t>
            </w:r>
          </w:p>
        </w:tc>
      </w:tr>
      <w:tr w:rsidR="002263F5" w14:paraId="216D2F06" w14:textId="77777777">
        <w:tc>
          <w:tcPr>
            <w:tcW w:w="854" w:type="dxa"/>
            <w:shd w:val="clear" w:color="auto" w:fill="E6E6E6"/>
            <w:vAlign w:val="center"/>
          </w:tcPr>
          <w:p w14:paraId="149EBE4C" w14:textId="77777777" w:rsidR="002263F5" w:rsidRDefault="00BA1C1A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8F71525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9F2F460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895C8BC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542C789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7DEDBA8B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41A564B" w14:textId="77777777" w:rsidR="002263F5" w:rsidRDefault="00BA1C1A">
            <w:r>
              <w:t>--</w:t>
            </w:r>
          </w:p>
        </w:tc>
      </w:tr>
      <w:tr w:rsidR="002263F5" w14:paraId="509282C2" w14:textId="77777777">
        <w:tc>
          <w:tcPr>
            <w:tcW w:w="854" w:type="dxa"/>
            <w:shd w:val="clear" w:color="auto" w:fill="E6E6E6"/>
            <w:vAlign w:val="center"/>
          </w:tcPr>
          <w:p w14:paraId="74B1C05C" w14:textId="77777777" w:rsidR="002263F5" w:rsidRDefault="00BA1C1A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22D78B0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57BEE1A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E6A2013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85D87CA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472F3935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9B28483" w14:textId="77777777" w:rsidR="002263F5" w:rsidRDefault="00BA1C1A">
            <w:r>
              <w:t>--</w:t>
            </w:r>
          </w:p>
        </w:tc>
      </w:tr>
      <w:tr w:rsidR="002263F5" w14:paraId="7E5B5741" w14:textId="77777777">
        <w:tc>
          <w:tcPr>
            <w:tcW w:w="854" w:type="dxa"/>
            <w:shd w:val="clear" w:color="auto" w:fill="E6E6E6"/>
            <w:vAlign w:val="center"/>
          </w:tcPr>
          <w:p w14:paraId="1FAF3F58" w14:textId="77777777" w:rsidR="002263F5" w:rsidRDefault="00BA1C1A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11DD7E8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0F096F5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8DBE6E7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7362B13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641F34D1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C3A299E" w14:textId="77777777" w:rsidR="002263F5" w:rsidRDefault="00BA1C1A">
            <w:r>
              <w:t>--</w:t>
            </w:r>
          </w:p>
        </w:tc>
      </w:tr>
      <w:tr w:rsidR="002263F5" w14:paraId="5DA077B4" w14:textId="77777777">
        <w:tc>
          <w:tcPr>
            <w:tcW w:w="854" w:type="dxa"/>
            <w:shd w:val="clear" w:color="auto" w:fill="E6E6E6"/>
            <w:vAlign w:val="center"/>
          </w:tcPr>
          <w:p w14:paraId="112F560C" w14:textId="77777777" w:rsidR="002263F5" w:rsidRDefault="00BA1C1A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004C088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15B07C2" w14:textId="77777777" w:rsidR="002263F5" w:rsidRDefault="00BA1C1A">
            <w:pPr>
              <w:jc w:val="right"/>
            </w:pPr>
            <w:r>
              <w:t>25771</w:t>
            </w:r>
          </w:p>
        </w:tc>
        <w:tc>
          <w:tcPr>
            <w:tcW w:w="1188" w:type="dxa"/>
            <w:vAlign w:val="center"/>
          </w:tcPr>
          <w:p w14:paraId="0C457BF7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0B16814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10F2ADB2" w14:textId="77777777" w:rsidR="002263F5" w:rsidRDefault="00BA1C1A">
            <w:pPr>
              <w:jc w:val="right"/>
            </w:pPr>
            <w:r>
              <w:t>330.999</w:t>
            </w:r>
          </w:p>
        </w:tc>
        <w:tc>
          <w:tcPr>
            <w:tcW w:w="1862" w:type="dxa"/>
            <w:vAlign w:val="center"/>
          </w:tcPr>
          <w:p w14:paraId="48FE44C1" w14:textId="77777777" w:rsidR="002263F5" w:rsidRDefault="00BA1C1A">
            <w:r>
              <w:t>6</w:t>
            </w:r>
            <w:r>
              <w:t>月</w:t>
            </w:r>
            <w:r>
              <w:t>24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2263F5" w14:paraId="047B15BE" w14:textId="77777777">
        <w:tc>
          <w:tcPr>
            <w:tcW w:w="854" w:type="dxa"/>
            <w:shd w:val="clear" w:color="auto" w:fill="E6E6E6"/>
            <w:vAlign w:val="center"/>
          </w:tcPr>
          <w:p w14:paraId="701D1B31" w14:textId="77777777" w:rsidR="002263F5" w:rsidRDefault="00BA1C1A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7A908BC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AC0D75C" w14:textId="77777777" w:rsidR="002263F5" w:rsidRDefault="00BA1C1A">
            <w:pPr>
              <w:jc w:val="right"/>
            </w:pPr>
            <w:r>
              <w:t>76257</w:t>
            </w:r>
          </w:p>
        </w:tc>
        <w:tc>
          <w:tcPr>
            <w:tcW w:w="1188" w:type="dxa"/>
            <w:vAlign w:val="center"/>
          </w:tcPr>
          <w:p w14:paraId="7312ADB3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E9E9E98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1636FCB8" w14:textId="77777777" w:rsidR="002263F5" w:rsidRDefault="00BA1C1A">
            <w:pPr>
              <w:jc w:val="right"/>
            </w:pPr>
            <w:r>
              <w:rPr>
                <w:color w:val="0000FF"/>
              </w:rPr>
              <w:t>518.668</w:t>
            </w:r>
          </w:p>
        </w:tc>
        <w:tc>
          <w:tcPr>
            <w:tcW w:w="1862" w:type="dxa"/>
            <w:vAlign w:val="center"/>
          </w:tcPr>
          <w:p w14:paraId="5689EDF8" w14:textId="77777777" w:rsidR="002263F5" w:rsidRDefault="00BA1C1A">
            <w:r>
              <w:rPr>
                <w:color w:val="0000FF"/>
              </w:rPr>
              <w:t>7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15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11</w:t>
            </w:r>
            <w:r>
              <w:rPr>
                <w:color w:val="0000FF"/>
              </w:rPr>
              <w:t>时</w:t>
            </w:r>
          </w:p>
        </w:tc>
      </w:tr>
      <w:tr w:rsidR="002263F5" w14:paraId="3B860D96" w14:textId="77777777">
        <w:tc>
          <w:tcPr>
            <w:tcW w:w="854" w:type="dxa"/>
            <w:shd w:val="clear" w:color="auto" w:fill="E6E6E6"/>
            <w:vAlign w:val="center"/>
          </w:tcPr>
          <w:p w14:paraId="00FDDAEA" w14:textId="77777777" w:rsidR="002263F5" w:rsidRDefault="00BA1C1A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5C40206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B8E70CD" w14:textId="77777777" w:rsidR="002263F5" w:rsidRDefault="00BA1C1A">
            <w:pPr>
              <w:jc w:val="right"/>
            </w:pPr>
            <w:r>
              <w:t>67377</w:t>
            </w:r>
          </w:p>
        </w:tc>
        <w:tc>
          <w:tcPr>
            <w:tcW w:w="1188" w:type="dxa"/>
            <w:vAlign w:val="center"/>
          </w:tcPr>
          <w:p w14:paraId="528A5EE5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1676783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16FACAC8" w14:textId="77777777" w:rsidR="002263F5" w:rsidRDefault="00BA1C1A">
            <w:pPr>
              <w:jc w:val="right"/>
            </w:pPr>
            <w:r>
              <w:t>479.152</w:t>
            </w:r>
          </w:p>
        </w:tc>
        <w:tc>
          <w:tcPr>
            <w:tcW w:w="1862" w:type="dxa"/>
            <w:vAlign w:val="center"/>
          </w:tcPr>
          <w:p w14:paraId="2E422B5B" w14:textId="77777777" w:rsidR="002263F5" w:rsidRDefault="00BA1C1A">
            <w:r>
              <w:t>8</w:t>
            </w:r>
            <w:r>
              <w:t>月</w:t>
            </w:r>
            <w:r>
              <w:t>23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2263F5" w14:paraId="6492ECAF" w14:textId="77777777">
        <w:tc>
          <w:tcPr>
            <w:tcW w:w="854" w:type="dxa"/>
            <w:shd w:val="clear" w:color="auto" w:fill="E6E6E6"/>
            <w:vAlign w:val="center"/>
          </w:tcPr>
          <w:p w14:paraId="20C410EE" w14:textId="77777777" w:rsidR="002263F5" w:rsidRDefault="00BA1C1A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CCA4158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639A05E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BC9EFFE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D08C5CE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64994434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6DA6CF5" w14:textId="77777777" w:rsidR="002263F5" w:rsidRDefault="00BA1C1A">
            <w:r>
              <w:t>--</w:t>
            </w:r>
          </w:p>
        </w:tc>
      </w:tr>
      <w:tr w:rsidR="002263F5" w14:paraId="73EA7E90" w14:textId="77777777">
        <w:tc>
          <w:tcPr>
            <w:tcW w:w="854" w:type="dxa"/>
            <w:shd w:val="clear" w:color="auto" w:fill="E6E6E6"/>
            <w:vAlign w:val="center"/>
          </w:tcPr>
          <w:p w14:paraId="738EF52D" w14:textId="77777777" w:rsidR="002263F5" w:rsidRDefault="00BA1C1A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E60A600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CCD2224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4A3BE9C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8D42024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2CE1EB22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20639F6" w14:textId="77777777" w:rsidR="002263F5" w:rsidRDefault="00BA1C1A">
            <w:r>
              <w:t>--</w:t>
            </w:r>
          </w:p>
        </w:tc>
      </w:tr>
      <w:tr w:rsidR="002263F5" w14:paraId="752F3660" w14:textId="77777777">
        <w:tc>
          <w:tcPr>
            <w:tcW w:w="854" w:type="dxa"/>
            <w:shd w:val="clear" w:color="auto" w:fill="E6E6E6"/>
            <w:vAlign w:val="center"/>
          </w:tcPr>
          <w:p w14:paraId="06063F3F" w14:textId="77777777" w:rsidR="002263F5" w:rsidRDefault="00BA1C1A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8B4FAC6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2056230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3948042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309665B" w14:textId="77777777" w:rsidR="002263F5" w:rsidRDefault="00BA1C1A">
            <w:r>
              <w:t>--</w:t>
            </w:r>
          </w:p>
        </w:tc>
        <w:tc>
          <w:tcPr>
            <w:tcW w:w="1188" w:type="dxa"/>
            <w:vAlign w:val="center"/>
          </w:tcPr>
          <w:p w14:paraId="3AA866A2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97629D1" w14:textId="77777777" w:rsidR="002263F5" w:rsidRDefault="00BA1C1A">
            <w:r>
              <w:t>--</w:t>
            </w:r>
          </w:p>
        </w:tc>
      </w:tr>
      <w:tr w:rsidR="002263F5" w14:paraId="2D184E34" w14:textId="77777777">
        <w:tc>
          <w:tcPr>
            <w:tcW w:w="854" w:type="dxa"/>
            <w:shd w:val="clear" w:color="auto" w:fill="E6E6E6"/>
            <w:vAlign w:val="center"/>
          </w:tcPr>
          <w:p w14:paraId="2F45FFF4" w14:textId="77777777" w:rsidR="002263F5" w:rsidRDefault="00BA1C1A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B790FE1" w14:textId="77777777" w:rsidR="002263F5" w:rsidRDefault="00BA1C1A">
            <w:pPr>
              <w:jc w:val="right"/>
            </w:pPr>
            <w:r>
              <w:t>46411</w:t>
            </w:r>
          </w:p>
        </w:tc>
        <w:tc>
          <w:tcPr>
            <w:tcW w:w="1188" w:type="dxa"/>
            <w:vAlign w:val="center"/>
          </w:tcPr>
          <w:p w14:paraId="5E62F537" w14:textId="77777777" w:rsidR="002263F5" w:rsidRDefault="00BA1C1A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5662DF4" w14:textId="77777777" w:rsidR="002263F5" w:rsidRDefault="00BA1C1A">
            <w:pPr>
              <w:jc w:val="right"/>
            </w:pPr>
            <w:r>
              <w:t>548.314</w:t>
            </w:r>
          </w:p>
        </w:tc>
        <w:tc>
          <w:tcPr>
            <w:tcW w:w="1862" w:type="dxa"/>
            <w:vAlign w:val="center"/>
          </w:tcPr>
          <w:p w14:paraId="0BFD9D7F" w14:textId="77777777" w:rsidR="002263F5" w:rsidRDefault="00BA1C1A">
            <w:r>
              <w:t>12</w:t>
            </w:r>
            <w:r>
              <w:t>月</w:t>
            </w:r>
            <w:r>
              <w:t>30</w:t>
            </w:r>
            <w:r>
              <w:t>日</w:t>
            </w:r>
            <w:r>
              <w:t>9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B8FB8ED" w14:textId="77777777" w:rsidR="002263F5" w:rsidRDefault="00BA1C1A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3B620E1" w14:textId="77777777" w:rsidR="002263F5" w:rsidRDefault="00BA1C1A">
            <w:r>
              <w:t>--</w:t>
            </w:r>
          </w:p>
        </w:tc>
      </w:tr>
    </w:tbl>
    <w:p w14:paraId="187CDB1D" w14:textId="77777777" w:rsidR="002263F5" w:rsidRDefault="00BA1C1A">
      <w:pPr>
        <w:jc w:val="center"/>
      </w:pPr>
      <w:r>
        <w:rPr>
          <w:noProof/>
        </w:rPr>
        <w:lastRenderedPageBreak/>
        <w:drawing>
          <wp:inline distT="0" distB="0" distL="0" distR="0" wp14:anchorId="554C1B73" wp14:editId="63C5E98F">
            <wp:extent cx="5667375" cy="26670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EA02F" w14:textId="77777777" w:rsidR="002263F5" w:rsidRDefault="00BA1C1A">
      <w:pPr>
        <w:jc w:val="center"/>
      </w:pPr>
      <w:r>
        <w:rPr>
          <w:noProof/>
        </w:rPr>
        <w:drawing>
          <wp:inline distT="0" distB="0" distL="0" distR="0" wp14:anchorId="3A9E0A89" wp14:editId="5C06FFB6">
            <wp:extent cx="5667375" cy="267652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3EAD7" w14:textId="77777777" w:rsidR="002263F5" w:rsidRDefault="00BA1C1A">
      <w:pPr>
        <w:pStyle w:val="2"/>
      </w:pPr>
      <w:bookmarkStart w:id="79" w:name="_Toc186472013"/>
      <w:r>
        <w:t>逐月电耗</w:t>
      </w:r>
      <w:bookmarkEnd w:id="79"/>
    </w:p>
    <w:p w14:paraId="70D503AF" w14:textId="77777777" w:rsidR="002263F5" w:rsidRDefault="00BA1C1A">
      <w:pPr>
        <w:widowControl w:val="0"/>
        <w:jc w:val="both"/>
        <w:rPr>
          <w:color w:val="000000"/>
        </w:rPr>
      </w:pPr>
      <w:r>
        <w:rPr>
          <w:color w:val="000000"/>
        </w:rPr>
        <w:t>注</w:t>
      </w:r>
      <w:r>
        <w:rPr>
          <w:color w:val="000000"/>
        </w:rPr>
        <w:t>:</w:t>
      </w:r>
      <w:r>
        <w:rPr>
          <w:color w:val="000000"/>
        </w:rPr>
        <w:t>供冷供暖为冷热源及输配水泵电耗，热水为扣减太阳能后电耗，所有数据单位</w:t>
      </w:r>
      <w:r>
        <w:rPr>
          <w:color w:val="000000"/>
        </w:rPr>
        <w:t>kWh/</w:t>
      </w:r>
      <w:r>
        <w:rPr>
          <w:color w:val="000000"/>
        </w:rPr>
        <w:t>㎡。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 w:rsidR="002263F5" w14:paraId="6BD10D09" w14:textId="77777777">
        <w:tc>
          <w:tcPr>
            <w:tcW w:w="1041" w:type="dxa"/>
            <w:shd w:val="clear" w:color="auto" w:fill="E6E6E6"/>
            <w:vAlign w:val="center"/>
          </w:tcPr>
          <w:p w14:paraId="36FB38A7" w14:textId="77777777" w:rsidR="002263F5" w:rsidRDefault="00BA1C1A"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5EB91DAE" w14:textId="77777777" w:rsidR="002263F5" w:rsidRDefault="00BA1C1A"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EB49332" w14:textId="77777777" w:rsidR="002263F5" w:rsidRDefault="00BA1C1A"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07FD016" w14:textId="77777777" w:rsidR="002263F5" w:rsidRDefault="00BA1C1A"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25EBD9F" w14:textId="77777777" w:rsidR="002263F5" w:rsidRDefault="00BA1C1A"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379D70AD" w14:textId="77777777" w:rsidR="002263F5" w:rsidRDefault="00BA1C1A"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F876B0" w14:textId="77777777" w:rsidR="002263F5" w:rsidRDefault="00BA1C1A"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EE0F9C" w14:textId="77777777" w:rsidR="002263F5" w:rsidRDefault="00BA1C1A"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D9AD0F" w14:textId="77777777" w:rsidR="002263F5" w:rsidRDefault="00BA1C1A">
            <w:pPr>
              <w:jc w:val="center"/>
            </w:pPr>
            <w:r>
              <w:t>热水</w:t>
            </w:r>
          </w:p>
        </w:tc>
      </w:tr>
      <w:tr w:rsidR="002263F5" w14:paraId="26E79AFA" w14:textId="77777777">
        <w:tc>
          <w:tcPr>
            <w:tcW w:w="1041" w:type="dxa"/>
            <w:vAlign w:val="center"/>
          </w:tcPr>
          <w:p w14:paraId="4DEE0463" w14:textId="77777777" w:rsidR="002263F5" w:rsidRDefault="00BA1C1A"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 w14:paraId="3F2B1604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2F87F4D" w14:textId="77777777" w:rsidR="002263F5" w:rsidRDefault="00BA1C1A">
            <w:pPr>
              <w:jc w:val="right"/>
            </w:pPr>
            <w:r>
              <w:t>13.06</w:t>
            </w:r>
          </w:p>
        </w:tc>
        <w:tc>
          <w:tcPr>
            <w:tcW w:w="1148" w:type="dxa"/>
            <w:vAlign w:val="center"/>
          </w:tcPr>
          <w:p w14:paraId="4238A3BC" w14:textId="77777777" w:rsidR="002263F5" w:rsidRDefault="00BA1C1A">
            <w:pPr>
              <w:jc w:val="right"/>
            </w:pPr>
            <w:r>
              <w:t>1.02</w:t>
            </w:r>
          </w:p>
        </w:tc>
        <w:tc>
          <w:tcPr>
            <w:tcW w:w="1148" w:type="dxa"/>
            <w:vAlign w:val="center"/>
          </w:tcPr>
          <w:p w14:paraId="11EE3965" w14:textId="77777777" w:rsidR="002263F5" w:rsidRDefault="00BA1C1A">
            <w:pPr>
              <w:jc w:val="right"/>
            </w:pPr>
            <w:r>
              <w:t>1.20</w:t>
            </w:r>
          </w:p>
        </w:tc>
        <w:tc>
          <w:tcPr>
            <w:tcW w:w="1148" w:type="dxa"/>
            <w:vAlign w:val="center"/>
          </w:tcPr>
          <w:p w14:paraId="7B1C7FDA" w14:textId="77777777" w:rsidR="002263F5" w:rsidRDefault="00BA1C1A">
            <w:pPr>
              <w:jc w:val="right"/>
            </w:pPr>
            <w:r>
              <w:t>2.77</w:t>
            </w:r>
          </w:p>
        </w:tc>
        <w:tc>
          <w:tcPr>
            <w:tcW w:w="848" w:type="dxa"/>
            <w:vMerge w:val="restart"/>
            <w:vAlign w:val="center"/>
          </w:tcPr>
          <w:p w14:paraId="0F61B5D3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848" w:type="dxa"/>
            <w:vMerge w:val="restart"/>
            <w:vAlign w:val="center"/>
          </w:tcPr>
          <w:p w14:paraId="32891B39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848" w:type="dxa"/>
            <w:vMerge w:val="restart"/>
            <w:vAlign w:val="center"/>
          </w:tcPr>
          <w:p w14:paraId="50E61CB1" w14:textId="77777777" w:rsidR="002263F5" w:rsidRDefault="00BA1C1A">
            <w:pPr>
              <w:jc w:val="right"/>
            </w:pPr>
            <w:r>
              <w:t>0.00</w:t>
            </w:r>
          </w:p>
        </w:tc>
      </w:tr>
      <w:tr w:rsidR="002263F5" w14:paraId="5EB8C8D1" w14:textId="77777777">
        <w:tc>
          <w:tcPr>
            <w:tcW w:w="1041" w:type="dxa"/>
            <w:vAlign w:val="center"/>
          </w:tcPr>
          <w:p w14:paraId="1E313925" w14:textId="77777777" w:rsidR="002263F5" w:rsidRDefault="00BA1C1A"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 w14:paraId="616A0F7D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CE12074" w14:textId="77777777" w:rsidR="002263F5" w:rsidRDefault="00BA1C1A">
            <w:pPr>
              <w:jc w:val="right"/>
            </w:pPr>
            <w:r>
              <w:t>9.71</w:t>
            </w:r>
          </w:p>
        </w:tc>
        <w:tc>
          <w:tcPr>
            <w:tcW w:w="1148" w:type="dxa"/>
            <w:vAlign w:val="center"/>
          </w:tcPr>
          <w:p w14:paraId="23A6C727" w14:textId="77777777" w:rsidR="002263F5" w:rsidRDefault="00BA1C1A">
            <w:pPr>
              <w:jc w:val="right"/>
            </w:pPr>
            <w:r>
              <w:t>0.79</w:t>
            </w:r>
          </w:p>
        </w:tc>
        <w:tc>
          <w:tcPr>
            <w:tcW w:w="1148" w:type="dxa"/>
            <w:vAlign w:val="center"/>
          </w:tcPr>
          <w:p w14:paraId="5032E1CF" w14:textId="77777777" w:rsidR="002263F5" w:rsidRDefault="00BA1C1A">
            <w:pPr>
              <w:jc w:val="right"/>
            </w:pPr>
            <w:r>
              <w:t>0.93</w:t>
            </w:r>
          </w:p>
        </w:tc>
        <w:tc>
          <w:tcPr>
            <w:tcW w:w="1148" w:type="dxa"/>
            <w:vAlign w:val="center"/>
          </w:tcPr>
          <w:p w14:paraId="4B0D9658" w14:textId="77777777" w:rsidR="002263F5" w:rsidRDefault="00BA1C1A">
            <w:pPr>
              <w:jc w:val="right"/>
            </w:pPr>
            <w:r>
              <w:t>2.14</w:t>
            </w:r>
          </w:p>
        </w:tc>
        <w:tc>
          <w:tcPr>
            <w:tcW w:w="848" w:type="dxa"/>
            <w:vMerge/>
            <w:vAlign w:val="center"/>
          </w:tcPr>
          <w:p w14:paraId="634D8722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0460309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8EF4864" w14:textId="77777777" w:rsidR="002263F5" w:rsidRDefault="002263F5">
            <w:pPr>
              <w:jc w:val="right"/>
            </w:pPr>
          </w:p>
        </w:tc>
      </w:tr>
      <w:tr w:rsidR="002263F5" w14:paraId="3A8E7C06" w14:textId="77777777">
        <w:tc>
          <w:tcPr>
            <w:tcW w:w="1041" w:type="dxa"/>
            <w:vAlign w:val="center"/>
          </w:tcPr>
          <w:p w14:paraId="71FCE55F" w14:textId="77777777" w:rsidR="002263F5" w:rsidRDefault="00BA1C1A"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 w14:paraId="0DF8597D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B8DBA26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72AFDF3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75D2B52" w14:textId="77777777" w:rsidR="002263F5" w:rsidRDefault="00BA1C1A">
            <w:pPr>
              <w:jc w:val="right"/>
            </w:pPr>
            <w:r>
              <w:t>1.15</w:t>
            </w:r>
          </w:p>
        </w:tc>
        <w:tc>
          <w:tcPr>
            <w:tcW w:w="1148" w:type="dxa"/>
            <w:vAlign w:val="center"/>
          </w:tcPr>
          <w:p w14:paraId="3C53ACAD" w14:textId="77777777" w:rsidR="002263F5" w:rsidRDefault="00BA1C1A">
            <w:pPr>
              <w:jc w:val="right"/>
            </w:pPr>
            <w:r>
              <w:t>2.64</w:t>
            </w:r>
          </w:p>
        </w:tc>
        <w:tc>
          <w:tcPr>
            <w:tcW w:w="848" w:type="dxa"/>
            <w:vMerge/>
            <w:vAlign w:val="center"/>
          </w:tcPr>
          <w:p w14:paraId="7114320D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ED10852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4390556" w14:textId="77777777" w:rsidR="002263F5" w:rsidRDefault="002263F5">
            <w:pPr>
              <w:jc w:val="right"/>
            </w:pPr>
          </w:p>
        </w:tc>
      </w:tr>
      <w:tr w:rsidR="002263F5" w14:paraId="688BB267" w14:textId="77777777">
        <w:tc>
          <w:tcPr>
            <w:tcW w:w="1041" w:type="dxa"/>
            <w:vAlign w:val="center"/>
          </w:tcPr>
          <w:p w14:paraId="0738CC79" w14:textId="77777777" w:rsidR="002263F5" w:rsidRDefault="00BA1C1A"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 w14:paraId="2908ECB7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66DE924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19600EA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2ADEDFF" w14:textId="77777777" w:rsidR="002263F5" w:rsidRDefault="00BA1C1A">
            <w:pPr>
              <w:jc w:val="right"/>
            </w:pPr>
            <w:r>
              <w:t>1.15</w:t>
            </w:r>
          </w:p>
        </w:tc>
        <w:tc>
          <w:tcPr>
            <w:tcW w:w="1148" w:type="dxa"/>
            <w:vAlign w:val="center"/>
          </w:tcPr>
          <w:p w14:paraId="65901312" w14:textId="77777777" w:rsidR="002263F5" w:rsidRDefault="00BA1C1A">
            <w:pPr>
              <w:jc w:val="right"/>
            </w:pPr>
            <w:r>
              <w:t>2.64</w:t>
            </w:r>
          </w:p>
        </w:tc>
        <w:tc>
          <w:tcPr>
            <w:tcW w:w="848" w:type="dxa"/>
            <w:vMerge/>
            <w:vAlign w:val="center"/>
          </w:tcPr>
          <w:p w14:paraId="633885A9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A6C995C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34426A8" w14:textId="77777777" w:rsidR="002263F5" w:rsidRDefault="002263F5">
            <w:pPr>
              <w:jc w:val="right"/>
            </w:pPr>
          </w:p>
        </w:tc>
      </w:tr>
      <w:tr w:rsidR="002263F5" w14:paraId="4C09E8D8" w14:textId="77777777">
        <w:tc>
          <w:tcPr>
            <w:tcW w:w="1041" w:type="dxa"/>
            <w:vAlign w:val="center"/>
          </w:tcPr>
          <w:p w14:paraId="5247FC2D" w14:textId="77777777" w:rsidR="002263F5" w:rsidRDefault="00BA1C1A"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 w14:paraId="2EA22443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D55F6FC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5F0D075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279C0BF" w14:textId="77777777" w:rsidR="002263F5" w:rsidRDefault="00BA1C1A">
            <w:pPr>
              <w:jc w:val="right"/>
            </w:pPr>
            <w:r>
              <w:t>1.20</w:t>
            </w:r>
          </w:p>
        </w:tc>
        <w:tc>
          <w:tcPr>
            <w:tcW w:w="1148" w:type="dxa"/>
            <w:vAlign w:val="center"/>
          </w:tcPr>
          <w:p w14:paraId="13E40142" w14:textId="77777777" w:rsidR="002263F5" w:rsidRDefault="00BA1C1A">
            <w:pPr>
              <w:jc w:val="right"/>
            </w:pPr>
            <w:r>
              <w:t>2.77</w:t>
            </w:r>
          </w:p>
        </w:tc>
        <w:tc>
          <w:tcPr>
            <w:tcW w:w="848" w:type="dxa"/>
            <w:vMerge/>
            <w:vAlign w:val="center"/>
          </w:tcPr>
          <w:p w14:paraId="2D10F85A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F146816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CEA1A90" w14:textId="77777777" w:rsidR="002263F5" w:rsidRDefault="002263F5">
            <w:pPr>
              <w:jc w:val="right"/>
            </w:pPr>
          </w:p>
        </w:tc>
      </w:tr>
      <w:tr w:rsidR="002263F5" w14:paraId="11B2F6F0" w14:textId="77777777">
        <w:tc>
          <w:tcPr>
            <w:tcW w:w="1041" w:type="dxa"/>
            <w:vAlign w:val="center"/>
          </w:tcPr>
          <w:p w14:paraId="33367AD7" w14:textId="77777777" w:rsidR="002263F5" w:rsidRDefault="00BA1C1A">
            <w:pPr>
              <w:jc w:val="center"/>
            </w:pPr>
            <w:r>
              <w:t>6</w:t>
            </w:r>
          </w:p>
        </w:tc>
        <w:tc>
          <w:tcPr>
            <w:tcW w:w="1148" w:type="dxa"/>
            <w:vAlign w:val="center"/>
          </w:tcPr>
          <w:p w14:paraId="4C1351D0" w14:textId="77777777" w:rsidR="002263F5" w:rsidRDefault="00BA1C1A">
            <w:pPr>
              <w:jc w:val="right"/>
            </w:pPr>
            <w:r>
              <w:t>5.78</w:t>
            </w:r>
          </w:p>
        </w:tc>
        <w:tc>
          <w:tcPr>
            <w:tcW w:w="1148" w:type="dxa"/>
            <w:vAlign w:val="center"/>
          </w:tcPr>
          <w:p w14:paraId="1C366BE3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ED59657" w14:textId="77777777" w:rsidR="002263F5" w:rsidRDefault="00BA1C1A">
            <w:pPr>
              <w:jc w:val="right"/>
            </w:pPr>
            <w:r>
              <w:t>0.51</w:t>
            </w:r>
          </w:p>
        </w:tc>
        <w:tc>
          <w:tcPr>
            <w:tcW w:w="1148" w:type="dxa"/>
            <w:vAlign w:val="center"/>
          </w:tcPr>
          <w:p w14:paraId="12F56E43" w14:textId="77777777" w:rsidR="002263F5" w:rsidRDefault="00BA1C1A">
            <w:pPr>
              <w:jc w:val="right"/>
            </w:pPr>
            <w:r>
              <w:t>1.04</w:t>
            </w:r>
          </w:p>
        </w:tc>
        <w:tc>
          <w:tcPr>
            <w:tcW w:w="1148" w:type="dxa"/>
            <w:vAlign w:val="center"/>
          </w:tcPr>
          <w:p w14:paraId="6C93AE1E" w14:textId="77777777" w:rsidR="002263F5" w:rsidRDefault="00BA1C1A">
            <w:pPr>
              <w:jc w:val="right"/>
            </w:pPr>
            <w:r>
              <w:t>2.39</w:t>
            </w:r>
          </w:p>
        </w:tc>
        <w:tc>
          <w:tcPr>
            <w:tcW w:w="848" w:type="dxa"/>
            <w:vMerge/>
            <w:vAlign w:val="center"/>
          </w:tcPr>
          <w:p w14:paraId="788BB46C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295996F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02BF716" w14:textId="77777777" w:rsidR="002263F5" w:rsidRDefault="002263F5">
            <w:pPr>
              <w:jc w:val="right"/>
            </w:pPr>
          </w:p>
        </w:tc>
      </w:tr>
      <w:tr w:rsidR="002263F5" w14:paraId="580F4203" w14:textId="77777777">
        <w:tc>
          <w:tcPr>
            <w:tcW w:w="1041" w:type="dxa"/>
            <w:vAlign w:val="center"/>
          </w:tcPr>
          <w:p w14:paraId="19B816E7" w14:textId="77777777" w:rsidR="002263F5" w:rsidRDefault="00BA1C1A">
            <w:pPr>
              <w:jc w:val="center"/>
            </w:pPr>
            <w:r>
              <w:t>7</w:t>
            </w:r>
          </w:p>
        </w:tc>
        <w:tc>
          <w:tcPr>
            <w:tcW w:w="1148" w:type="dxa"/>
            <w:vAlign w:val="center"/>
          </w:tcPr>
          <w:p w14:paraId="46535ADC" w14:textId="77777777" w:rsidR="002263F5" w:rsidRDefault="00BA1C1A">
            <w:pPr>
              <w:jc w:val="right"/>
            </w:pPr>
            <w:r>
              <w:t>13.52</w:t>
            </w:r>
          </w:p>
        </w:tc>
        <w:tc>
          <w:tcPr>
            <w:tcW w:w="1148" w:type="dxa"/>
            <w:vAlign w:val="center"/>
          </w:tcPr>
          <w:p w14:paraId="06D17395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C4BBD73" w14:textId="77777777" w:rsidR="002263F5" w:rsidRDefault="00BA1C1A">
            <w:pPr>
              <w:jc w:val="right"/>
            </w:pPr>
            <w:r>
              <w:t>1.07</w:t>
            </w:r>
          </w:p>
        </w:tc>
        <w:tc>
          <w:tcPr>
            <w:tcW w:w="1148" w:type="dxa"/>
            <w:vAlign w:val="center"/>
          </w:tcPr>
          <w:p w14:paraId="70AF9F98" w14:textId="77777777" w:rsidR="002263F5" w:rsidRDefault="00BA1C1A">
            <w:pPr>
              <w:jc w:val="right"/>
            </w:pPr>
            <w:r>
              <w:t>1.26</w:t>
            </w:r>
          </w:p>
        </w:tc>
        <w:tc>
          <w:tcPr>
            <w:tcW w:w="1148" w:type="dxa"/>
            <w:vAlign w:val="center"/>
          </w:tcPr>
          <w:p w14:paraId="1C8A7A9D" w14:textId="77777777" w:rsidR="002263F5" w:rsidRDefault="00BA1C1A">
            <w:pPr>
              <w:jc w:val="right"/>
            </w:pPr>
            <w:r>
              <w:t>2.89</w:t>
            </w:r>
          </w:p>
        </w:tc>
        <w:tc>
          <w:tcPr>
            <w:tcW w:w="848" w:type="dxa"/>
            <w:vMerge/>
            <w:vAlign w:val="center"/>
          </w:tcPr>
          <w:p w14:paraId="078E9E33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557B0BF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02434EE" w14:textId="77777777" w:rsidR="002263F5" w:rsidRDefault="002263F5">
            <w:pPr>
              <w:jc w:val="right"/>
            </w:pPr>
          </w:p>
        </w:tc>
      </w:tr>
      <w:tr w:rsidR="002263F5" w14:paraId="542F7F47" w14:textId="77777777">
        <w:tc>
          <w:tcPr>
            <w:tcW w:w="1041" w:type="dxa"/>
            <w:vAlign w:val="center"/>
          </w:tcPr>
          <w:p w14:paraId="5C6445BB" w14:textId="77777777" w:rsidR="002263F5" w:rsidRDefault="00BA1C1A"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 w14:paraId="0DD3EC35" w14:textId="77777777" w:rsidR="002263F5" w:rsidRDefault="00BA1C1A">
            <w:pPr>
              <w:jc w:val="right"/>
            </w:pPr>
            <w:r>
              <w:t>12.64</w:t>
            </w:r>
          </w:p>
        </w:tc>
        <w:tc>
          <w:tcPr>
            <w:tcW w:w="1148" w:type="dxa"/>
            <w:vAlign w:val="center"/>
          </w:tcPr>
          <w:p w14:paraId="1619557E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4F18B01" w14:textId="77777777" w:rsidR="002263F5" w:rsidRDefault="00BA1C1A">
            <w:pPr>
              <w:jc w:val="right"/>
            </w:pPr>
            <w:r>
              <w:t>1.02</w:t>
            </w:r>
          </w:p>
        </w:tc>
        <w:tc>
          <w:tcPr>
            <w:tcW w:w="1148" w:type="dxa"/>
            <w:vAlign w:val="center"/>
          </w:tcPr>
          <w:p w14:paraId="216E831A" w14:textId="77777777" w:rsidR="002263F5" w:rsidRDefault="00BA1C1A">
            <w:pPr>
              <w:jc w:val="right"/>
            </w:pPr>
            <w:r>
              <w:t>1.20</w:t>
            </w:r>
          </w:p>
        </w:tc>
        <w:tc>
          <w:tcPr>
            <w:tcW w:w="1148" w:type="dxa"/>
            <w:vAlign w:val="center"/>
          </w:tcPr>
          <w:p w14:paraId="27A838D7" w14:textId="77777777" w:rsidR="002263F5" w:rsidRDefault="00BA1C1A">
            <w:pPr>
              <w:jc w:val="right"/>
            </w:pPr>
            <w:r>
              <w:t>2.77</w:t>
            </w:r>
          </w:p>
        </w:tc>
        <w:tc>
          <w:tcPr>
            <w:tcW w:w="848" w:type="dxa"/>
            <w:vMerge/>
            <w:vAlign w:val="center"/>
          </w:tcPr>
          <w:p w14:paraId="7B995303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412A229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9E3D357" w14:textId="77777777" w:rsidR="002263F5" w:rsidRDefault="002263F5">
            <w:pPr>
              <w:jc w:val="right"/>
            </w:pPr>
          </w:p>
        </w:tc>
      </w:tr>
      <w:tr w:rsidR="002263F5" w14:paraId="655A7BAD" w14:textId="77777777">
        <w:tc>
          <w:tcPr>
            <w:tcW w:w="1041" w:type="dxa"/>
            <w:vAlign w:val="center"/>
          </w:tcPr>
          <w:p w14:paraId="3D32BC5B" w14:textId="77777777" w:rsidR="002263F5" w:rsidRDefault="00BA1C1A"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 w14:paraId="5E70C8AC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7CF519E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77AD9C9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F01E77D" w14:textId="77777777" w:rsidR="002263F5" w:rsidRDefault="00BA1C1A">
            <w:pPr>
              <w:jc w:val="right"/>
            </w:pPr>
            <w:r>
              <w:t>1.09</w:t>
            </w:r>
          </w:p>
        </w:tc>
        <w:tc>
          <w:tcPr>
            <w:tcW w:w="1148" w:type="dxa"/>
            <w:vAlign w:val="center"/>
          </w:tcPr>
          <w:p w14:paraId="271A565E" w14:textId="77777777" w:rsidR="002263F5" w:rsidRDefault="00BA1C1A">
            <w:pPr>
              <w:jc w:val="right"/>
            </w:pPr>
            <w:r>
              <w:t>2.52</w:t>
            </w:r>
          </w:p>
        </w:tc>
        <w:tc>
          <w:tcPr>
            <w:tcW w:w="848" w:type="dxa"/>
            <w:vMerge/>
            <w:vAlign w:val="center"/>
          </w:tcPr>
          <w:p w14:paraId="38701137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E51463E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F009B81" w14:textId="77777777" w:rsidR="002263F5" w:rsidRDefault="002263F5">
            <w:pPr>
              <w:jc w:val="right"/>
            </w:pPr>
          </w:p>
        </w:tc>
      </w:tr>
      <w:tr w:rsidR="002263F5" w14:paraId="00885294" w14:textId="77777777">
        <w:tc>
          <w:tcPr>
            <w:tcW w:w="1041" w:type="dxa"/>
            <w:vAlign w:val="center"/>
          </w:tcPr>
          <w:p w14:paraId="5B47978E" w14:textId="77777777" w:rsidR="002263F5" w:rsidRDefault="00BA1C1A"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 w14:paraId="648DF827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575DAA4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551A3B1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801762C" w14:textId="77777777" w:rsidR="002263F5" w:rsidRDefault="00BA1C1A">
            <w:pPr>
              <w:jc w:val="right"/>
            </w:pPr>
            <w:r>
              <w:t>1.09</w:t>
            </w:r>
          </w:p>
        </w:tc>
        <w:tc>
          <w:tcPr>
            <w:tcW w:w="1148" w:type="dxa"/>
            <w:vAlign w:val="center"/>
          </w:tcPr>
          <w:p w14:paraId="5B1F4AA7" w14:textId="77777777" w:rsidR="002263F5" w:rsidRDefault="00BA1C1A">
            <w:pPr>
              <w:jc w:val="right"/>
            </w:pPr>
            <w:r>
              <w:t>2.52</w:t>
            </w:r>
          </w:p>
        </w:tc>
        <w:tc>
          <w:tcPr>
            <w:tcW w:w="848" w:type="dxa"/>
            <w:vMerge/>
            <w:vAlign w:val="center"/>
          </w:tcPr>
          <w:p w14:paraId="5A7FCC3F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3CB7615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F7E04BB" w14:textId="77777777" w:rsidR="002263F5" w:rsidRDefault="002263F5">
            <w:pPr>
              <w:jc w:val="right"/>
            </w:pPr>
          </w:p>
        </w:tc>
      </w:tr>
      <w:tr w:rsidR="002263F5" w14:paraId="6C39159E" w14:textId="77777777">
        <w:tc>
          <w:tcPr>
            <w:tcW w:w="1041" w:type="dxa"/>
            <w:vAlign w:val="center"/>
          </w:tcPr>
          <w:p w14:paraId="08D4A6AD" w14:textId="77777777" w:rsidR="002263F5" w:rsidRDefault="00BA1C1A">
            <w:pPr>
              <w:jc w:val="center"/>
            </w:pPr>
            <w:r>
              <w:t>11</w:t>
            </w:r>
          </w:p>
        </w:tc>
        <w:tc>
          <w:tcPr>
            <w:tcW w:w="1148" w:type="dxa"/>
            <w:vAlign w:val="center"/>
          </w:tcPr>
          <w:p w14:paraId="610AE315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9B696B9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CC1238D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87DCB3D" w14:textId="77777777" w:rsidR="002263F5" w:rsidRDefault="00BA1C1A">
            <w:pPr>
              <w:jc w:val="right"/>
            </w:pPr>
            <w:r>
              <w:t>1.15</w:t>
            </w:r>
          </w:p>
        </w:tc>
        <w:tc>
          <w:tcPr>
            <w:tcW w:w="1148" w:type="dxa"/>
            <w:vAlign w:val="center"/>
          </w:tcPr>
          <w:p w14:paraId="1CEAB61C" w14:textId="77777777" w:rsidR="002263F5" w:rsidRDefault="00BA1C1A">
            <w:pPr>
              <w:jc w:val="right"/>
            </w:pPr>
            <w:r>
              <w:t>2.64</w:t>
            </w:r>
          </w:p>
        </w:tc>
        <w:tc>
          <w:tcPr>
            <w:tcW w:w="848" w:type="dxa"/>
            <w:vMerge/>
            <w:vAlign w:val="center"/>
          </w:tcPr>
          <w:p w14:paraId="73590691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95DE3EF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1FE1A05" w14:textId="77777777" w:rsidR="002263F5" w:rsidRDefault="002263F5">
            <w:pPr>
              <w:jc w:val="right"/>
            </w:pPr>
          </w:p>
        </w:tc>
      </w:tr>
      <w:tr w:rsidR="002263F5" w14:paraId="3C708224" w14:textId="77777777">
        <w:tc>
          <w:tcPr>
            <w:tcW w:w="1041" w:type="dxa"/>
            <w:vAlign w:val="center"/>
          </w:tcPr>
          <w:p w14:paraId="64FF4C80" w14:textId="77777777" w:rsidR="002263F5" w:rsidRDefault="00BA1C1A">
            <w:pPr>
              <w:jc w:val="center"/>
            </w:pPr>
            <w:r>
              <w:lastRenderedPageBreak/>
              <w:t>12</w:t>
            </w:r>
          </w:p>
        </w:tc>
        <w:tc>
          <w:tcPr>
            <w:tcW w:w="1148" w:type="dxa"/>
            <w:vAlign w:val="center"/>
          </w:tcPr>
          <w:p w14:paraId="3126BF50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68640B9" w14:textId="77777777" w:rsidR="002263F5" w:rsidRDefault="00BA1C1A">
            <w:pPr>
              <w:jc w:val="right"/>
            </w:pPr>
            <w:r>
              <w:t>11.87</w:t>
            </w:r>
          </w:p>
        </w:tc>
        <w:tc>
          <w:tcPr>
            <w:tcW w:w="1148" w:type="dxa"/>
            <w:vAlign w:val="center"/>
          </w:tcPr>
          <w:p w14:paraId="576DB8D2" w14:textId="77777777" w:rsidR="002263F5" w:rsidRDefault="00BA1C1A">
            <w:pPr>
              <w:jc w:val="right"/>
            </w:pPr>
            <w:r>
              <w:t>1.02</w:t>
            </w:r>
          </w:p>
        </w:tc>
        <w:tc>
          <w:tcPr>
            <w:tcW w:w="1148" w:type="dxa"/>
            <w:vAlign w:val="center"/>
          </w:tcPr>
          <w:p w14:paraId="2758324C" w14:textId="77777777" w:rsidR="002263F5" w:rsidRDefault="00BA1C1A">
            <w:pPr>
              <w:jc w:val="right"/>
            </w:pPr>
            <w:r>
              <w:t>1.20</w:t>
            </w:r>
          </w:p>
        </w:tc>
        <w:tc>
          <w:tcPr>
            <w:tcW w:w="1148" w:type="dxa"/>
            <w:vAlign w:val="center"/>
          </w:tcPr>
          <w:p w14:paraId="7D8E578F" w14:textId="77777777" w:rsidR="002263F5" w:rsidRDefault="00BA1C1A">
            <w:pPr>
              <w:jc w:val="right"/>
            </w:pPr>
            <w:r>
              <w:t>2.77</w:t>
            </w:r>
          </w:p>
        </w:tc>
        <w:tc>
          <w:tcPr>
            <w:tcW w:w="848" w:type="dxa"/>
            <w:vMerge/>
            <w:vAlign w:val="center"/>
          </w:tcPr>
          <w:p w14:paraId="58C213DD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880FC7F" w14:textId="77777777" w:rsidR="002263F5" w:rsidRDefault="002263F5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7636D99" w14:textId="77777777" w:rsidR="002263F5" w:rsidRDefault="002263F5">
            <w:pPr>
              <w:jc w:val="right"/>
            </w:pPr>
          </w:p>
        </w:tc>
      </w:tr>
      <w:tr w:rsidR="002263F5" w14:paraId="52855C30" w14:textId="77777777">
        <w:tc>
          <w:tcPr>
            <w:tcW w:w="1041" w:type="dxa"/>
            <w:vAlign w:val="center"/>
          </w:tcPr>
          <w:p w14:paraId="433D66C9" w14:textId="77777777" w:rsidR="002263F5" w:rsidRDefault="00BA1C1A"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 w14:paraId="259D0057" w14:textId="77777777" w:rsidR="002263F5" w:rsidRDefault="00BA1C1A">
            <w:pPr>
              <w:jc w:val="right"/>
            </w:pPr>
            <w:r>
              <w:t>31.94</w:t>
            </w:r>
          </w:p>
        </w:tc>
        <w:tc>
          <w:tcPr>
            <w:tcW w:w="1148" w:type="dxa"/>
            <w:vAlign w:val="center"/>
          </w:tcPr>
          <w:p w14:paraId="1322E2D9" w14:textId="77777777" w:rsidR="002263F5" w:rsidRDefault="00BA1C1A">
            <w:pPr>
              <w:jc w:val="right"/>
            </w:pPr>
            <w:r>
              <w:t>34.63</w:t>
            </w:r>
          </w:p>
        </w:tc>
        <w:tc>
          <w:tcPr>
            <w:tcW w:w="1148" w:type="dxa"/>
            <w:vAlign w:val="center"/>
          </w:tcPr>
          <w:p w14:paraId="3C655F1F" w14:textId="77777777" w:rsidR="002263F5" w:rsidRDefault="00BA1C1A">
            <w:pPr>
              <w:jc w:val="right"/>
            </w:pPr>
            <w:r>
              <w:t>5.44</w:t>
            </w:r>
          </w:p>
        </w:tc>
        <w:tc>
          <w:tcPr>
            <w:tcW w:w="1148" w:type="dxa"/>
            <w:vAlign w:val="center"/>
          </w:tcPr>
          <w:p w14:paraId="17FEFC42" w14:textId="77777777" w:rsidR="002263F5" w:rsidRDefault="00BA1C1A">
            <w:pPr>
              <w:jc w:val="right"/>
            </w:pPr>
            <w:r>
              <w:t>13.65</w:t>
            </w:r>
          </w:p>
        </w:tc>
        <w:tc>
          <w:tcPr>
            <w:tcW w:w="1148" w:type="dxa"/>
            <w:vAlign w:val="center"/>
          </w:tcPr>
          <w:p w14:paraId="2C203B35" w14:textId="77777777" w:rsidR="002263F5" w:rsidRDefault="00BA1C1A">
            <w:pPr>
              <w:jc w:val="right"/>
            </w:pPr>
            <w:r>
              <w:t>31.45</w:t>
            </w:r>
          </w:p>
        </w:tc>
        <w:tc>
          <w:tcPr>
            <w:tcW w:w="848" w:type="dxa"/>
            <w:vAlign w:val="center"/>
          </w:tcPr>
          <w:p w14:paraId="6B8C21D0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848" w:type="dxa"/>
            <w:vAlign w:val="center"/>
          </w:tcPr>
          <w:p w14:paraId="79FA264A" w14:textId="77777777" w:rsidR="002263F5" w:rsidRDefault="00BA1C1A">
            <w:pPr>
              <w:jc w:val="right"/>
            </w:pPr>
            <w:r>
              <w:t>0.00</w:t>
            </w:r>
          </w:p>
        </w:tc>
        <w:tc>
          <w:tcPr>
            <w:tcW w:w="848" w:type="dxa"/>
            <w:vAlign w:val="center"/>
          </w:tcPr>
          <w:p w14:paraId="0C9BDD4C" w14:textId="77777777" w:rsidR="002263F5" w:rsidRDefault="00BA1C1A">
            <w:pPr>
              <w:jc w:val="right"/>
            </w:pPr>
            <w:r>
              <w:t>0.00</w:t>
            </w:r>
          </w:p>
        </w:tc>
      </w:tr>
    </w:tbl>
    <w:p w14:paraId="612E8463" w14:textId="77777777" w:rsidR="002263F5" w:rsidRDefault="00BA1C1A">
      <w:pPr>
        <w:pStyle w:val="2"/>
        <w:widowControl w:val="0"/>
      </w:pPr>
      <w:bookmarkStart w:id="80" w:name="_Toc186472014"/>
      <w:r>
        <w:t>全年能耗</w:t>
      </w:r>
      <w:bookmarkEnd w:id="80"/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"/>
        <w:gridCol w:w="2267"/>
        <w:gridCol w:w="3115"/>
        <w:gridCol w:w="2411"/>
      </w:tblGrid>
      <w:tr w:rsidR="007C2478" w:rsidRPr="00771B84" w14:paraId="195E78F4" w14:textId="77777777" w:rsidTr="00B10D05">
        <w:tc>
          <w:tcPr>
            <w:tcW w:w="820" w:type="pct"/>
            <w:shd w:val="clear" w:color="auto" w:fill="E0E0E0"/>
            <w:vAlign w:val="center"/>
          </w:tcPr>
          <w:p w14:paraId="5099B9D5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47B017D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6DF4DB7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1" w:name="设计建筑别名"/>
            <w:r>
              <w:rPr>
                <w:rFonts w:hint="eastAsia"/>
                <w:lang w:val="en-US"/>
              </w:rPr>
              <w:t>设计建筑</w:t>
            </w:r>
            <w:bookmarkEnd w:id="81"/>
          </w:p>
          <w:p w14:paraId="65947A3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0C224284" w14:textId="77777777" w:rsidR="007C247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:rsidR="007C2478" w:rsidRPr="00771B84" w14:paraId="41989C50" w14:textId="77777777" w:rsidTr="00715F12">
        <w:tc>
          <w:tcPr>
            <w:tcW w:w="820" w:type="pct"/>
            <w:vMerge w:val="restart"/>
            <w:shd w:val="clear" w:color="auto" w:fill="E0E0E0"/>
            <w:vAlign w:val="center"/>
          </w:tcPr>
          <w:p w14:paraId="5852E88E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B0671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2D70304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2" w:name="耗冷量2"/>
            <w:r w:rsidRPr="00771B84">
              <w:rPr>
                <w:rFonts w:hint="eastAsia"/>
                <w:lang w:val="en-US"/>
              </w:rPr>
              <w:t>62.83</w:t>
            </w:r>
            <w:bookmarkEnd w:id="82"/>
          </w:p>
        </w:tc>
        <w:tc>
          <w:tcPr>
            <w:tcW w:w="1293" w:type="pct"/>
          </w:tcPr>
          <w:p w14:paraId="43F8F9E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76AAF665" w14:textId="77777777" w:rsidTr="00715F12">
        <w:tc>
          <w:tcPr>
            <w:tcW w:w="820" w:type="pct"/>
            <w:vMerge/>
            <w:shd w:val="clear" w:color="auto" w:fill="E0E0E0"/>
            <w:vAlign w:val="center"/>
          </w:tcPr>
          <w:p w14:paraId="16B1912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9D105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3A74767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3" w:name="耗热量2"/>
            <w:r w:rsidRPr="00771B84">
              <w:rPr>
                <w:rFonts w:hint="eastAsia"/>
                <w:lang w:val="en-US"/>
              </w:rPr>
              <w:t>51.36</w:t>
            </w:r>
            <w:bookmarkEnd w:id="83"/>
          </w:p>
        </w:tc>
        <w:tc>
          <w:tcPr>
            <w:tcW w:w="1293" w:type="pct"/>
          </w:tcPr>
          <w:p w14:paraId="20F1C8A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1D329CD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17BB7116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CEE1E2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26078ABF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4" w:name="耗冷耗热量2"/>
            <w:r w:rsidRPr="00771B84">
              <w:rPr>
                <w:rFonts w:hint="eastAsia"/>
                <w:lang w:val="en-US"/>
              </w:rPr>
              <w:t>114.19</w:t>
            </w:r>
            <w:bookmarkEnd w:id="84"/>
          </w:p>
        </w:tc>
        <w:tc>
          <w:tcPr>
            <w:tcW w:w="1293" w:type="pct"/>
          </w:tcPr>
          <w:p w14:paraId="0A628D4B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7C12B09C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1CF74FC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BB4E05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6AACFB6B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5" w:name="热回收供冷负荷"/>
            <w:r w:rsidRPr="00771B84">
              <w:rPr>
                <w:rFonts w:hint="eastAsia"/>
                <w:lang w:val="en-US"/>
              </w:rPr>
              <w:t>0.00</w:t>
            </w:r>
            <w:bookmarkEnd w:id="85"/>
          </w:p>
        </w:tc>
        <w:tc>
          <w:tcPr>
            <w:tcW w:w="1293" w:type="pct"/>
          </w:tcPr>
          <w:p w14:paraId="09361D67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2E447536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740E59B6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94A3D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125F1BC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6" w:name="热回收供暖负荷"/>
            <w:r w:rsidRPr="00771B84">
              <w:rPr>
                <w:rFonts w:hint="eastAsia"/>
                <w:lang w:val="en-US"/>
              </w:rPr>
              <w:t>0.00</w:t>
            </w:r>
            <w:bookmarkEnd w:id="86"/>
          </w:p>
        </w:tc>
        <w:tc>
          <w:tcPr>
            <w:tcW w:w="1293" w:type="pct"/>
          </w:tcPr>
          <w:p w14:paraId="65BA11A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457DA4F2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135152EA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1E69AA0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76C6A7C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7" w:name="热回收负荷"/>
            <w:r w:rsidRPr="00771B84">
              <w:rPr>
                <w:rFonts w:hint="eastAsia"/>
                <w:lang w:val="en-US"/>
              </w:rPr>
              <w:t>0.00</w:t>
            </w:r>
            <w:bookmarkEnd w:id="87"/>
          </w:p>
        </w:tc>
        <w:tc>
          <w:tcPr>
            <w:tcW w:w="1293" w:type="pct"/>
          </w:tcPr>
          <w:p w14:paraId="3E1EFA85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699B1766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002DAF96" w14:textId="77777777" w:rsidR="007C2478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供冷电耗</w:t>
            </w:r>
          </w:p>
          <w:p w14:paraId="73B5AE8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Ec)</w:t>
            </w:r>
          </w:p>
        </w:tc>
        <w:tc>
          <w:tcPr>
            <w:tcW w:w="1216" w:type="pct"/>
            <w:tcBorders>
              <w:top w:val="single" w:sz="4" w:space="0" w:color="auto"/>
            </w:tcBorders>
            <w:vAlign w:val="center"/>
          </w:tcPr>
          <w:p w14:paraId="1BF59B95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385E74E0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8" w:name="冷源能耗"/>
            <w:r w:rsidRPr="00771B84">
              <w:rPr>
                <w:lang w:val="en-US"/>
              </w:rPr>
              <w:t>13.83</w:t>
            </w:r>
            <w:bookmarkEnd w:id="88"/>
          </w:p>
        </w:tc>
        <w:tc>
          <w:tcPr>
            <w:tcW w:w="1293" w:type="pct"/>
          </w:tcPr>
          <w:p w14:paraId="1AB695B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9EA6BF3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7DDD968B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38E5415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4E078CC7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89" w:name="冷却水泵能耗"/>
            <w:r w:rsidRPr="00771B84">
              <w:rPr>
                <w:lang w:val="en-US"/>
              </w:rPr>
              <w:t>7.19</w:t>
            </w:r>
            <w:bookmarkEnd w:id="89"/>
          </w:p>
        </w:tc>
        <w:tc>
          <w:tcPr>
            <w:tcW w:w="1293" w:type="pct"/>
          </w:tcPr>
          <w:p w14:paraId="12B08BA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58253AD3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513BFA6E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05032DC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6600AAC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0" w:name="冷冻水泵能耗"/>
            <w:r w:rsidRPr="00771B84">
              <w:rPr>
                <w:lang w:val="en-US"/>
              </w:rPr>
              <w:t>8.63</w:t>
            </w:r>
            <w:bookmarkEnd w:id="90"/>
          </w:p>
        </w:tc>
        <w:tc>
          <w:tcPr>
            <w:tcW w:w="1293" w:type="pct"/>
          </w:tcPr>
          <w:p w14:paraId="42A53D16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4E8942E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74E9595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0CCD424F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3975879F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1" w:name="冷却塔能耗"/>
            <w:r w:rsidRPr="00771B84">
              <w:rPr>
                <w:rFonts w:hint="eastAsia"/>
                <w:lang w:val="en-US"/>
              </w:rPr>
              <w:t>2.30</w:t>
            </w:r>
            <w:bookmarkEnd w:id="91"/>
          </w:p>
        </w:tc>
        <w:tc>
          <w:tcPr>
            <w:tcW w:w="1293" w:type="pct"/>
          </w:tcPr>
          <w:p w14:paraId="6CE0BE1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234FD1EE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98961E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567CE54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671" w:type="pct"/>
            <w:vAlign w:val="center"/>
          </w:tcPr>
          <w:p w14:paraId="1074CE4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2" w:name="单元式空调能耗"/>
            <w:r w:rsidRPr="00771B84">
              <w:rPr>
                <w:lang w:val="en-US"/>
              </w:rPr>
              <w:t>0.00</w:t>
            </w:r>
            <w:bookmarkEnd w:id="92"/>
          </w:p>
        </w:tc>
        <w:tc>
          <w:tcPr>
            <w:tcW w:w="1293" w:type="pct"/>
          </w:tcPr>
          <w:p w14:paraId="6C1957F2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3ADE639D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48356A6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43FF48B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64954D63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3" w:name="空调能耗"/>
            <w:r w:rsidRPr="00771B84">
              <w:rPr>
                <w:lang w:val="en-US"/>
              </w:rPr>
              <w:t>31.94</w:t>
            </w:r>
            <w:bookmarkEnd w:id="93"/>
          </w:p>
        </w:tc>
        <w:tc>
          <w:tcPr>
            <w:tcW w:w="1293" w:type="pct"/>
          </w:tcPr>
          <w:p w14:paraId="4EC6C773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E98CC02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00A059E7" w14:textId="77777777" w:rsidR="007C2478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供暖电耗</w:t>
            </w:r>
          </w:p>
          <w:p w14:paraId="22A59A8F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716C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64A273F3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4" w:name="热源能耗"/>
            <w:r w:rsidRPr="00771B84">
              <w:rPr>
                <w:lang w:val="en-US"/>
              </w:rPr>
              <w:t>24.42</w:t>
            </w:r>
            <w:bookmarkEnd w:id="94"/>
          </w:p>
        </w:tc>
        <w:tc>
          <w:tcPr>
            <w:tcW w:w="1293" w:type="pct"/>
          </w:tcPr>
          <w:p w14:paraId="47471FB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40ABE8A7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16D72D5D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40AF2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4854CEAA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5" w:name="热水泵能耗"/>
            <w:r w:rsidRPr="00771B84">
              <w:rPr>
                <w:lang w:val="en-US"/>
              </w:rPr>
              <w:t>10.21</w:t>
            </w:r>
            <w:bookmarkEnd w:id="95"/>
          </w:p>
        </w:tc>
        <w:tc>
          <w:tcPr>
            <w:tcW w:w="1293" w:type="pct"/>
          </w:tcPr>
          <w:p w14:paraId="7889270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AF5115" w:rsidRPr="00771B84" w14:paraId="12BFE2F0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1E091AB9" w14:textId="77777777" w:rsidR="00AF5115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2ECB1" w14:textId="77777777" w:rsidR="00AF5115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2E4F3910" w14:textId="77777777" w:rsidR="00AF5115" w:rsidRPr="00771B84" w:rsidRDefault="00BA1C1A" w:rsidP="00F21AC0">
            <w:pPr>
              <w:jc w:val="center"/>
              <w:rPr>
                <w:lang w:val="en-US"/>
              </w:rPr>
            </w:pPr>
            <w:bookmarkStart w:id="96" w:name="供暖热源侧水泵能耗"/>
            <w:r>
              <w:rPr>
                <w:rFonts w:hint="eastAsia"/>
                <w:lang w:val="en-US"/>
              </w:rPr>
              <w:t>0.00</w:t>
            </w:r>
            <w:bookmarkEnd w:id="96"/>
          </w:p>
        </w:tc>
        <w:tc>
          <w:tcPr>
            <w:tcW w:w="1293" w:type="pct"/>
          </w:tcPr>
          <w:p w14:paraId="304CF0D5" w14:textId="77777777" w:rsidR="00AF5115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3BF54AE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671D692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18086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671" w:type="pct"/>
            <w:vAlign w:val="center"/>
          </w:tcPr>
          <w:p w14:paraId="43EC543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7" w:name="单元式热泵能耗"/>
            <w:r w:rsidRPr="00771B84">
              <w:rPr>
                <w:lang w:val="en-US"/>
              </w:rPr>
              <w:t>0.00</w:t>
            </w:r>
            <w:bookmarkEnd w:id="97"/>
          </w:p>
        </w:tc>
        <w:tc>
          <w:tcPr>
            <w:tcW w:w="1293" w:type="pct"/>
          </w:tcPr>
          <w:p w14:paraId="5C67C36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7723176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E205507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96AC1C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7F9835F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8" w:name="供暖能耗"/>
            <w:r w:rsidRPr="00771B84">
              <w:rPr>
                <w:lang w:val="en-US"/>
              </w:rPr>
              <w:t>34.63</w:t>
            </w:r>
            <w:bookmarkEnd w:id="98"/>
          </w:p>
        </w:tc>
        <w:tc>
          <w:tcPr>
            <w:tcW w:w="1293" w:type="pct"/>
          </w:tcPr>
          <w:p w14:paraId="0D5B6D06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2F1E782F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42E02AC6" w14:textId="77777777" w:rsidR="007C247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风机电耗</w:t>
            </w:r>
          </w:p>
          <w:p w14:paraId="2CD5BC8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AE75A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25E3CBF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99" w:name="新排风系统能耗"/>
            <w:r w:rsidRPr="00771B84">
              <w:rPr>
                <w:rFonts w:hint="eastAsia"/>
                <w:lang w:val="en-US"/>
              </w:rPr>
              <w:t>5.24</w:t>
            </w:r>
            <w:bookmarkEnd w:id="99"/>
          </w:p>
        </w:tc>
        <w:tc>
          <w:tcPr>
            <w:tcW w:w="1293" w:type="pct"/>
          </w:tcPr>
          <w:p w14:paraId="2F140C0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448B08A1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3EF55E6B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340350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7470091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0" w:name="风机盘管能耗"/>
            <w:r w:rsidRPr="00771B84">
              <w:rPr>
                <w:rFonts w:hint="eastAsia"/>
                <w:lang w:val="en-US"/>
              </w:rPr>
              <w:t>0.20</w:t>
            </w:r>
            <w:bookmarkEnd w:id="100"/>
          </w:p>
        </w:tc>
        <w:tc>
          <w:tcPr>
            <w:tcW w:w="1293" w:type="pct"/>
          </w:tcPr>
          <w:p w14:paraId="0919F9A6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BA9705A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4D6F297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5461F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62000719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1" w:name="全空气系统能耗"/>
            <w:r w:rsidRPr="00771B84">
              <w:rPr>
                <w:rFonts w:hint="eastAsia"/>
                <w:lang w:val="en-US"/>
              </w:rPr>
              <w:t>0.00</w:t>
            </w:r>
            <w:bookmarkEnd w:id="101"/>
          </w:p>
        </w:tc>
        <w:tc>
          <w:tcPr>
            <w:tcW w:w="1293" w:type="pct"/>
          </w:tcPr>
          <w:p w14:paraId="361D433E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53590ADB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4E47E37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6EE43F7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6DB23E9B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2" w:name="空调动力能耗"/>
            <w:r w:rsidRPr="00771B84">
              <w:rPr>
                <w:rFonts w:hint="eastAsia"/>
                <w:lang w:val="en-US"/>
              </w:rPr>
              <w:t>5.44</w:t>
            </w:r>
            <w:bookmarkEnd w:id="102"/>
          </w:p>
        </w:tc>
        <w:tc>
          <w:tcPr>
            <w:tcW w:w="1293" w:type="pct"/>
          </w:tcPr>
          <w:p w14:paraId="6A18C56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DC5898" w:rsidRPr="00771B84" w14:paraId="41A75F33" w14:textId="77777777" w:rsidTr="00DC5898">
        <w:tc>
          <w:tcPr>
            <w:tcW w:w="2036" w:type="pct"/>
            <w:gridSpan w:val="2"/>
            <w:shd w:val="clear" w:color="auto" w:fill="E0E0E0"/>
            <w:vAlign w:val="center"/>
          </w:tcPr>
          <w:p w14:paraId="1A024DA0" w14:textId="77777777" w:rsidR="00DC5898" w:rsidRDefault="00BA1C1A" w:rsidP="007A39D7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El)</w:t>
            </w:r>
          </w:p>
        </w:tc>
        <w:tc>
          <w:tcPr>
            <w:tcW w:w="1671" w:type="pct"/>
            <w:vAlign w:val="center"/>
          </w:tcPr>
          <w:p w14:paraId="6568B356" w14:textId="77777777" w:rsidR="00DC5898" w:rsidRPr="00771B84" w:rsidRDefault="00BA1C1A" w:rsidP="00DC5898">
            <w:pPr>
              <w:jc w:val="center"/>
              <w:rPr>
                <w:lang w:val="en-US"/>
              </w:rPr>
            </w:pPr>
            <w:bookmarkStart w:id="103" w:name="照明能耗"/>
            <w:r w:rsidRPr="00771B84">
              <w:rPr>
                <w:rFonts w:hint="eastAsia"/>
                <w:lang w:val="en-US"/>
              </w:rPr>
              <w:t>13.65</w:t>
            </w:r>
            <w:bookmarkEnd w:id="103"/>
          </w:p>
        </w:tc>
        <w:tc>
          <w:tcPr>
            <w:tcW w:w="1293" w:type="pct"/>
          </w:tcPr>
          <w:p w14:paraId="7CB4DDA1" w14:textId="77777777" w:rsidR="00DC5898" w:rsidRPr="00771B84" w:rsidRDefault="00BA1C1A" w:rsidP="00DC5898">
            <w:pPr>
              <w:jc w:val="center"/>
              <w:rPr>
                <w:lang w:val="en-US"/>
              </w:rPr>
            </w:pPr>
          </w:p>
        </w:tc>
      </w:tr>
      <w:tr w:rsidR="00DC5898" w:rsidRPr="00771B84" w14:paraId="1F7E57D3" w14:textId="77777777" w:rsidTr="00DC5898">
        <w:tc>
          <w:tcPr>
            <w:tcW w:w="2036" w:type="pct"/>
            <w:gridSpan w:val="2"/>
            <w:shd w:val="clear" w:color="auto" w:fill="E0E0E0"/>
            <w:vAlign w:val="center"/>
          </w:tcPr>
          <w:p w14:paraId="4CFC0F27" w14:textId="77777777" w:rsidR="00DC5898" w:rsidRDefault="00BA1C1A" w:rsidP="007A39D7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Ej)</w:t>
            </w:r>
          </w:p>
        </w:tc>
        <w:tc>
          <w:tcPr>
            <w:tcW w:w="1671" w:type="pct"/>
            <w:vAlign w:val="center"/>
          </w:tcPr>
          <w:p w14:paraId="7CDE2D05" w14:textId="77777777" w:rsidR="00DC5898" w:rsidRPr="00771B84" w:rsidRDefault="00BA1C1A" w:rsidP="00DC5898">
            <w:pPr>
              <w:jc w:val="center"/>
              <w:rPr>
                <w:lang w:val="en-US"/>
              </w:rPr>
            </w:pPr>
            <w:bookmarkStart w:id="104" w:name="设备用电"/>
            <w:r w:rsidRPr="00771B84">
              <w:rPr>
                <w:rFonts w:hint="eastAsia"/>
                <w:lang w:val="en-US"/>
              </w:rPr>
              <w:t>31.45</w:t>
            </w:r>
            <w:bookmarkEnd w:id="104"/>
          </w:p>
        </w:tc>
        <w:tc>
          <w:tcPr>
            <w:tcW w:w="1293" w:type="pct"/>
          </w:tcPr>
          <w:p w14:paraId="7272218F" w14:textId="77777777" w:rsidR="00DC5898" w:rsidRPr="00771B84" w:rsidRDefault="00BA1C1A" w:rsidP="00DC5898">
            <w:pPr>
              <w:jc w:val="center"/>
              <w:rPr>
                <w:lang w:val="en-US"/>
              </w:rPr>
            </w:pPr>
          </w:p>
        </w:tc>
      </w:tr>
      <w:tr w:rsidR="007C2478" w:rsidRPr="00771B84" w14:paraId="272C1591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4CFBEA4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(Eo)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57A192" w14:textId="77777777" w:rsidR="007C247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77DE60F0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5" w:name="动力系统能耗"/>
            <w:r w:rsidRPr="00771B84">
              <w:rPr>
                <w:rFonts w:hint="eastAsia"/>
                <w:lang w:val="en-US"/>
              </w:rPr>
              <w:t>0.00</w:t>
            </w:r>
            <w:bookmarkEnd w:id="105"/>
          </w:p>
        </w:tc>
        <w:tc>
          <w:tcPr>
            <w:tcW w:w="1293" w:type="pct"/>
          </w:tcPr>
          <w:p w14:paraId="2939BD9E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2CF25EC9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14413DF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BB34B2" w14:textId="77777777" w:rsidR="007C247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671" w:type="pct"/>
            <w:vAlign w:val="center"/>
          </w:tcPr>
          <w:p w14:paraId="27E14C9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6" w:name="排风机能耗"/>
            <w:r w:rsidRPr="00771B84">
              <w:rPr>
                <w:rFonts w:hint="eastAsia"/>
                <w:lang w:val="en-US"/>
              </w:rPr>
              <w:t>0.00</w:t>
            </w:r>
            <w:bookmarkEnd w:id="106"/>
          </w:p>
        </w:tc>
        <w:tc>
          <w:tcPr>
            <w:tcW w:w="1293" w:type="pct"/>
          </w:tcPr>
          <w:p w14:paraId="0944BC24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B5D34AC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92B1737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267CC9" w14:textId="77777777" w:rsidR="007C247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208E02C3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7" w:name="热水系统能耗"/>
            <w:r w:rsidRPr="00771B84">
              <w:rPr>
                <w:rFonts w:hint="eastAsia"/>
                <w:lang w:val="en-US"/>
              </w:rPr>
              <w:t>0.00</w:t>
            </w:r>
            <w:bookmarkEnd w:id="107"/>
          </w:p>
        </w:tc>
        <w:tc>
          <w:tcPr>
            <w:tcW w:w="1293" w:type="pct"/>
          </w:tcPr>
          <w:p w14:paraId="030CC13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:rsidR="00C41248" w:rsidRPr="00771B84" w14:paraId="41E3BBDB" w14:textId="77777777">
        <w:tc>
          <w:tcPr>
            <w:tcW w:w="820" w:type="pct"/>
            <w:vMerge/>
            <w:shd w:val="clear" w:color="auto" w:fill="E0E0E0"/>
            <w:vAlign w:val="center"/>
          </w:tcPr>
          <w:p w14:paraId="61BA6E38" w14:textId="77777777" w:rsidR="00C4124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352FA" w14:textId="77777777" w:rsidR="00C4124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0E332B99" w14:textId="77777777" w:rsidR="00C41248" w:rsidRPr="00771B84" w:rsidRDefault="00BA1C1A" w:rsidP="00F21AC0">
            <w:pPr>
              <w:jc w:val="center"/>
              <w:rPr>
                <w:lang w:val="en-US"/>
              </w:rPr>
            </w:pPr>
            <w:bookmarkStart w:id="108" w:name="其他设备能耗"/>
            <w:r>
              <w:rPr>
                <w:rFonts w:hint="eastAsia"/>
                <w:lang w:val="en-US"/>
              </w:rPr>
              <w:t>0.00</w:t>
            </w:r>
            <w:bookmarkEnd w:id="108"/>
          </w:p>
        </w:tc>
        <w:tc>
          <w:tcPr>
            <w:tcW w:w="1293" w:type="pct"/>
          </w:tcPr>
          <w:p w14:paraId="5C1C39D6" w14:textId="77777777" w:rsidR="00C4124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72B22CF6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58AA96BA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3653311" w14:textId="77777777" w:rsidR="007C2478" w:rsidRDefault="00BA1C1A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 w14:paraId="7C64D050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09" w:name="其他能耗"/>
            <w:r w:rsidRPr="00771B84">
              <w:rPr>
                <w:rFonts w:hint="eastAsia"/>
                <w:lang w:val="en-US"/>
              </w:rPr>
              <w:t>0.00</w:t>
            </w:r>
            <w:bookmarkEnd w:id="109"/>
          </w:p>
        </w:tc>
        <w:tc>
          <w:tcPr>
            <w:tcW w:w="1293" w:type="pct"/>
          </w:tcPr>
          <w:p w14:paraId="429895A8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</w:p>
        </w:tc>
      </w:tr>
      <w:tr w:rsidR="002A0693" w:rsidRPr="00771B84" w14:paraId="4940B622" w14:textId="77777777" w:rsidTr="00715F12">
        <w:tc>
          <w:tcPr>
            <w:tcW w:w="820" w:type="pct"/>
            <w:vMerge w:val="restart"/>
            <w:shd w:val="clear" w:color="auto" w:fill="E0E0E0"/>
            <w:vAlign w:val="center"/>
          </w:tcPr>
          <w:p w14:paraId="3873DEE4" w14:textId="77777777" w:rsidR="002A0693" w:rsidRDefault="00BA1C1A" w:rsidP="002A0693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rFonts w:hint="eastAsia"/>
                <w:lang w:val="en-US"/>
              </w:rPr>
              <w:t>发电</w:t>
            </w:r>
          </w:p>
          <w:p w14:paraId="503A9EAE" w14:textId="77777777" w:rsidR="002A0693" w:rsidRPr="00771B84" w:rsidRDefault="00BA1C1A" w:rsidP="002A0693">
            <w:pPr>
              <w:ind w:firstLine="420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6487B" w14:textId="77777777" w:rsidR="002A0693" w:rsidRDefault="00BA1C1A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64779DA1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  <w:bookmarkStart w:id="110" w:name="光伏能耗"/>
            <w:r w:rsidRPr="00771B84">
              <w:rPr>
                <w:rFonts w:hint="eastAsia"/>
                <w:lang w:val="en-US"/>
              </w:rPr>
              <w:t>0.00</w:t>
            </w:r>
            <w:bookmarkEnd w:id="110"/>
          </w:p>
        </w:tc>
        <w:tc>
          <w:tcPr>
            <w:tcW w:w="1293" w:type="pct"/>
          </w:tcPr>
          <w:p w14:paraId="5BE70892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</w:p>
        </w:tc>
      </w:tr>
      <w:tr w:rsidR="002A0693" w:rsidRPr="00771B84" w14:paraId="2A672643" w14:textId="77777777" w:rsidTr="00715F12">
        <w:tc>
          <w:tcPr>
            <w:tcW w:w="820" w:type="pct"/>
            <w:vMerge/>
            <w:shd w:val="clear" w:color="auto" w:fill="E0E0E0"/>
            <w:vAlign w:val="center"/>
          </w:tcPr>
          <w:p w14:paraId="5298222C" w14:textId="77777777" w:rsidR="002A0693" w:rsidRPr="00771B84" w:rsidRDefault="00BA1C1A" w:rsidP="002A0693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63DA70" w14:textId="77777777" w:rsidR="002A0693" w:rsidRDefault="00BA1C1A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Ew</w:t>
            </w:r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5EBFB61B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  <w:bookmarkStart w:id="111" w:name="风力能耗"/>
            <w:r>
              <w:rPr>
                <w:rFonts w:hint="eastAsia"/>
                <w:lang w:val="en-US"/>
              </w:rPr>
              <w:t>0.00</w:t>
            </w:r>
            <w:bookmarkEnd w:id="111"/>
          </w:p>
        </w:tc>
        <w:tc>
          <w:tcPr>
            <w:tcW w:w="1293" w:type="pct"/>
          </w:tcPr>
          <w:p w14:paraId="7BBA0538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</w:p>
        </w:tc>
      </w:tr>
      <w:tr w:rsidR="002A0693" w:rsidRPr="00771B84" w14:paraId="3086DE12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5233A7FD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22C071F9" w14:textId="77777777" w:rsidR="002A0693" w:rsidRDefault="00BA1C1A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4BE127DC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  <w:bookmarkStart w:id="112" w:name="可再生能源能耗"/>
            <w:r w:rsidRPr="00771B84">
              <w:rPr>
                <w:rFonts w:hint="eastAsia"/>
                <w:lang w:val="en-US"/>
              </w:rPr>
              <w:t>0.00</w:t>
            </w:r>
            <w:bookmarkEnd w:id="112"/>
          </w:p>
        </w:tc>
        <w:tc>
          <w:tcPr>
            <w:tcW w:w="1293" w:type="pct"/>
          </w:tcPr>
          <w:p w14:paraId="17C30AED" w14:textId="77777777" w:rsidR="002A0693" w:rsidRPr="00771B84" w:rsidRDefault="00BA1C1A" w:rsidP="00273712">
            <w:pPr>
              <w:jc w:val="center"/>
              <w:rPr>
                <w:lang w:val="en-US"/>
              </w:rPr>
            </w:pPr>
          </w:p>
        </w:tc>
      </w:tr>
      <w:tr w:rsidR="007C2478" w:rsidRPr="00771B84" w14:paraId="51888ED9" w14:textId="77777777" w:rsidTr="00B10D05">
        <w:tc>
          <w:tcPr>
            <w:tcW w:w="2036" w:type="pct"/>
            <w:gridSpan w:val="2"/>
            <w:shd w:val="clear" w:color="auto" w:fill="E0E0E0"/>
            <w:vAlign w:val="center"/>
          </w:tcPr>
          <w:p w14:paraId="41022651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13" w:name="建筑总能耗列名"/>
            <w:r>
              <w:rPr>
                <w:rFonts w:hint="eastAsia"/>
                <w:lang w:val="en-US"/>
              </w:rPr>
              <w:t>建筑总能耗</w:t>
            </w:r>
            <w:r>
              <w:rPr>
                <w:rFonts w:hint="eastAsia"/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：电耗</w:t>
            </w:r>
            <w:r>
              <w:rPr>
                <w:rFonts w:hint="eastAsia"/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  <w:bookmarkEnd w:id="113"/>
          </w:p>
        </w:tc>
        <w:tc>
          <w:tcPr>
            <w:tcW w:w="1671" w:type="pct"/>
            <w:vAlign w:val="center"/>
          </w:tcPr>
          <w:p w14:paraId="0A84B9BC" w14:textId="77777777" w:rsidR="007C2478" w:rsidRPr="00771B84" w:rsidRDefault="00BA1C1A" w:rsidP="00F21AC0">
            <w:pPr>
              <w:jc w:val="center"/>
              <w:rPr>
                <w:lang w:val="en-US"/>
              </w:rPr>
            </w:pPr>
            <w:bookmarkStart w:id="114" w:name="建筑总能耗"/>
            <w:r w:rsidRPr="00771B84">
              <w:rPr>
                <w:lang w:val="en-US"/>
              </w:rPr>
              <w:t>117.11</w:t>
            </w:r>
            <w:bookmarkEnd w:id="114"/>
          </w:p>
        </w:tc>
        <w:tc>
          <w:tcPr>
            <w:tcW w:w="1293" w:type="pct"/>
          </w:tcPr>
          <w:p w14:paraId="20D61FA4" w14:textId="77777777" w:rsidR="007C2478" w:rsidRPr="00771B84" w:rsidRDefault="00BA1C1A" w:rsidP="00EC46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E1=Ec+Eh+Ef+</w:t>
            </w:r>
            <w:r>
              <w:rPr>
                <w:lang w:val="en-US"/>
              </w:rPr>
              <w:t>El +Ej +</w:t>
            </w:r>
            <w:r>
              <w:rPr>
                <w:lang w:val="en-US"/>
              </w:rPr>
              <w:t>Eo-Er</w:t>
            </w:r>
          </w:p>
        </w:tc>
      </w:tr>
    </w:tbl>
    <w:p w14:paraId="7EDD047A" w14:textId="77777777" w:rsidR="007E0E08" w:rsidRPr="007E0E08" w:rsidRDefault="00BA1C1A" w:rsidP="005915B3"/>
    <w:p w14:paraId="0001C0DF" w14:textId="77777777" w:rsidR="002263F5" w:rsidRDefault="002263F5">
      <w:pPr>
        <w:widowControl w:val="0"/>
        <w:jc w:val="both"/>
        <w:rPr>
          <w:color w:val="000000"/>
        </w:rPr>
      </w:pPr>
    </w:p>
    <w:p w14:paraId="5E50EAED" w14:textId="77777777" w:rsidR="002263F5" w:rsidRDefault="00BA1C1A">
      <w:pPr>
        <w:widowControl w:val="0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138CD012" wp14:editId="1C170C0C">
            <wp:extent cx="5544132" cy="5629866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44132" cy="562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15D9D" w14:textId="77777777" w:rsidR="002263F5" w:rsidRDefault="002263F5">
      <w:pPr>
        <w:sectPr w:rsidR="002263F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09813DBC" w14:textId="77777777" w:rsidR="002263F5" w:rsidRDefault="00BA1C1A">
      <w:pPr>
        <w:pStyle w:val="1"/>
        <w:widowControl w:val="0"/>
        <w:jc w:val="both"/>
        <w:rPr>
          <w:color w:val="000000"/>
        </w:rPr>
      </w:pPr>
      <w:bookmarkStart w:id="115" w:name="_Toc186472015"/>
      <w:r>
        <w:rPr>
          <w:color w:val="000000"/>
        </w:rPr>
        <w:lastRenderedPageBreak/>
        <w:t>附录</w:t>
      </w:r>
      <w:bookmarkEnd w:id="115"/>
    </w:p>
    <w:p w14:paraId="3E2A05C7" w14:textId="77777777" w:rsidR="002263F5" w:rsidRDefault="00BA1C1A">
      <w:pPr>
        <w:pStyle w:val="2"/>
        <w:widowControl w:val="0"/>
      </w:pPr>
      <w:bookmarkStart w:id="116" w:name="_Toc186472016"/>
      <w:r>
        <w:t>工作日</w:t>
      </w:r>
      <w:r>
        <w:t>/</w:t>
      </w:r>
      <w:r>
        <w:t>节假日人员逐时在室率</w:t>
      </w:r>
      <w:r>
        <w:t>(%)</w:t>
      </w:r>
      <w:bookmarkEnd w:id="116"/>
    </w:p>
    <w:p w14:paraId="6D2C6AC6" w14:textId="77777777" w:rsidR="002263F5" w:rsidRDefault="002263F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0176D5D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0912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1F8F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CE5B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9771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FB0D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45D2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99B3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98FA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CE9A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157A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1A72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B6CB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A427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985A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E667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228A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3358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D7F1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4B7B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D278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7020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AE7A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A526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D031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FB0C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1391643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47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55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C6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A6F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92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20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0E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FB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DD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16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BD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0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EDD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27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C42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BB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75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33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012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B8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ACC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0A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510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CC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F7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0B884C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63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B7C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34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06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29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98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90F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6E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16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F3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6D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F2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F8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8E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98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DB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37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09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533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96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DF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69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07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98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44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29CCD40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98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DD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FF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1CCA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46C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D23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4B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B3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C3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D4D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272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6AE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77D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45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3E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43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37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314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26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9E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C52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C3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96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17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1F7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556015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FD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1C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88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D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E5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AF2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825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22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6C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6B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42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4C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0F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23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33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43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F8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130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F8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F0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76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EC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09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3C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A9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7D2A0E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4C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D9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B1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EB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95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80B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35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79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4F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213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8B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40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CA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F5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95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1B4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54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5E0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EE3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F55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64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27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68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4B7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E8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2263F5" w14:paraId="3BC3CB2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2B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40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69E9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923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45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4F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AA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4A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E28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585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4FE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F3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F6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E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DB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51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4E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56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1B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4F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28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30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CA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D9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2C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</w:tr>
      <w:tr w:rsidR="002263F5" w14:paraId="5DB53BE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A3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多媒体教室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7B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74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CC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05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AC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E8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677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6A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84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D0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03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11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CE1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F4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3B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97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C6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078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2B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60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10B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71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5AD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74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2258D0A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96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FC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8A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74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E5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2E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8B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DB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92D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5DA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B0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C6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C9A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5C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30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17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83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D7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91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16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4E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7E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810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5B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E51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2B7A73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38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BD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E09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F6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06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5A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F1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F08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AB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D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91E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694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FF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88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4F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78D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A8A9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36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BA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DD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97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8B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A6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5C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F8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2070FB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7BD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92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67B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00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79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8C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BF6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B5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4B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64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B4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9A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26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289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15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F8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6E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7C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1E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F8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29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70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ADF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4CA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385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5AEC6B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C7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接待室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37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03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11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1F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EB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DE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60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BA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46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34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46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FE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E9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81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56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8B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2B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D0C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89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369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F69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015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A6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33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43A6A6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7B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5F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3F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6B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EE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99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5DA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492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BA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FA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8B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C5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62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9D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62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AA43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8E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FC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1B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E6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C4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02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F2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43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715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677293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C4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C6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71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66B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99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1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83B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7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A81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F2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635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19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0B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BF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4B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66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A0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A9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5E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B0A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DF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83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7B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A57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0C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A400AB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A2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71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BA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48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89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059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EF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FC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0A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BCE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8C8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8C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8E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26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59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56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00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637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C1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F45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F5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13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F58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6B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4F74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A68F6F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885E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73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1F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83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D10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A6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DB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90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258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A426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6B9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40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84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DE3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DD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15B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FF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7A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0A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80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10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D6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33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82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9E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6ED90D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97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3C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BB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3A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651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87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08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281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AE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D43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14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6B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B3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B7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67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40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0F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79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9C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BA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50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A3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4C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11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79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DFEC47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0E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E9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BA6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27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E9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F1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FB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6F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13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47B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3F7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47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95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3A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5A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B5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3E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325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7A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99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A4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957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A5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3D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AD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7707EF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35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E6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51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84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D5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93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8EEF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98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03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2E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6A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AD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5D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24A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A77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6F5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5293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EB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CB3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6F4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2D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B5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1E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B5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5C5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3D30D7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C1D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5B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44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94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23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3C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AF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A9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7C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1AB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14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B5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AA6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29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6A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76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AE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E3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AB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77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17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1F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3F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2D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0F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90C6C4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F1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ADE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0FC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88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FC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BC7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3D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4B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BF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0E7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14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0C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06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FB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07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47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397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6E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E6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FF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5F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72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C8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48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A1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6B9A74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81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F4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D3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08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18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0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B4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2B8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CB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9B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63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62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67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10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8C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D2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C9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06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35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B0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3E7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833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C5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547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A10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00B895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C3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AFC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94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7F3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21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B8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66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7C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72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C0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585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3C5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BF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DD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77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A5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5D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02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3C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32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098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28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A0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4C9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7A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E01CA0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6C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17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474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7C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EE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CF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61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5C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79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B3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00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981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C5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93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777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30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E7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64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96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6A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74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944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10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19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A7F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906475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169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15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C7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D4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08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05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9CE4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43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15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7E2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8D5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37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1D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A2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AE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0CB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5C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98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DF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EC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37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0B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2E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A5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5C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3654AC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FF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4B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4D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14F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76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7C7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5A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7FC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261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340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1F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24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9F4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0E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0B4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0C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DD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27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875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21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BE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639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C9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316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5C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08F9306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CD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D3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676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C6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B3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69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CE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D5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56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59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68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12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26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6C7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59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3DF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75E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69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35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14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FD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C8B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2F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C6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A0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AC2AA1F" w14:textId="77777777" w:rsidR="002263F5" w:rsidRDefault="002263F5">
      <w:pPr>
        <w:widowControl w:val="0"/>
        <w:jc w:val="both"/>
        <w:rPr>
          <w:color w:val="000000"/>
        </w:rPr>
      </w:pPr>
    </w:p>
    <w:p w14:paraId="790544C5" w14:textId="77777777" w:rsidR="002263F5" w:rsidRDefault="00BA1C1A">
      <w:r>
        <w:t>注：上行：工作日；下行：节假日</w:t>
      </w:r>
    </w:p>
    <w:p w14:paraId="5A2C2DC7" w14:textId="77777777" w:rsidR="002263F5" w:rsidRDefault="00BA1C1A">
      <w:pPr>
        <w:pStyle w:val="2"/>
      </w:pPr>
      <w:bookmarkStart w:id="117" w:name="_Toc186472017"/>
      <w:r>
        <w:lastRenderedPageBreak/>
        <w:t>工作日</w:t>
      </w:r>
      <w:r>
        <w:t>/</w:t>
      </w:r>
      <w:r>
        <w:t>节假日照明开关时间表</w:t>
      </w:r>
      <w:r>
        <w:t>(%)</w:t>
      </w:r>
      <w:bookmarkEnd w:id="117"/>
    </w:p>
    <w:p w14:paraId="6BE52101" w14:textId="77777777" w:rsidR="002263F5" w:rsidRDefault="002263F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7366459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300A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1F8E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9930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E3F6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7487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71F0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294E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AD6C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1C38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A85A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9E34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506F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CFCE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FD0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2F6F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C840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5F48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7562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55A5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C30E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03FD7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1F70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360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4899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27C8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271186C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47E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A73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33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01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3A97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0A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F8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3D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45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68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0A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CA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1D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31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18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79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42B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63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797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C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D8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C0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D2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A9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7E5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63CE1ED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8E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B9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8A1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A7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A3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2C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2D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672B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D8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60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C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23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DF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F1F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8D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C78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98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FF5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C6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26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58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D9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E7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7C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5FC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252AE1E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45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04E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1C8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FF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2D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31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6D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36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A8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02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94CF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B9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39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EDC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D9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70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71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0B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A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CC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17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65AF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030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3E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7A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4B13696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AE8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D5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5B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4CC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EF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47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618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4A5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EF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4E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745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C9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60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A7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87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8D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218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4EE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9F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8D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A2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A2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39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F6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9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04EA14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76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A3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6FA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DE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7D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7D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5E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E0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C1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A1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269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39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5C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DE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E5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57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F8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6C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AF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B6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DE6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FA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AF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5F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0C48A23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DF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D2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0C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B3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69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6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DA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1D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6FA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2C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CB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E8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D7E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73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3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C2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F5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E25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175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3D4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6F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00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EA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C1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4F9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3ED6AB8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1A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多媒体教室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8101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20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B3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F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45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9A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0FB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F2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CC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57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4E9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EB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5A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345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B12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4A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9E4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B0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E7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9B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33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20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3B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34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60BAA3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51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8A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6F2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32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66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150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D56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E5A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CB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73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54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0E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692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CD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0FA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878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5A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07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5A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86C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F14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0C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5E0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2A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C9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22B8B7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0A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84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AB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5B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D3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D1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92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DF5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84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3C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43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6C4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A4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78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94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06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42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D1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C2C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A7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D6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30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516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B2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93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17E9287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1C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72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D4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5DA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A1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A0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B4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54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9DE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57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E4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38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82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18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9B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05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646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7B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1E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A67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51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98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42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A1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48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718BD8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E2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接待室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F0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E9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4A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61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9D1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1A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AFB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F0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BC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21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25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1B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EA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94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92F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A3C9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2A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A2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67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0F6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31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34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E6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6B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2AE9DC2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F1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5B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D4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BF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CD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8C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347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3C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87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2C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FE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D8D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2EA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8E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18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DA8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86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4F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2CF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9E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AA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A4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EC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8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1D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9A7691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F6E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D6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AB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E1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6B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87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B4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DA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635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49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940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A65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E30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7B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8D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74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1A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B9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38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45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05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9DA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A17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815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F6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4944E410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86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D1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E70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D7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E3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0BA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4A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5D0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B5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115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4F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D0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07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F7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A2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62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CB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DA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F0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08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BC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3B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C7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C4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66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41C6A2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13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3E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ED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16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BC7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36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F26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2D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CEB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26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8F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D78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30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87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4D0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1B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91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03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A9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3C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7D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F4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56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2E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3B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2EEC6F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9D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D86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A0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77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E7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BB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85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FE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F8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47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4D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1A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CC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A43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1E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C2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D6D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6DD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DC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BC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745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F33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7B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45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5E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E64ED3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50C1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88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B4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88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43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CB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816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9F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4C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AB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FC4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C82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0E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32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2A8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811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2B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65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37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A6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A7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A5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58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08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61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999394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08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7FE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6E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7C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AD1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15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25C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FA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9A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70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B4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29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674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0B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D9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22C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1DC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B6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945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C9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7E5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55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9D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00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D6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177E3F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742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6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AA5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5C4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21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57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1B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95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9C4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11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A1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04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45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63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7C1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F7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EF7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A3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FD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1F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E9C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7D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2A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EE5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8D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1EED009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6D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528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64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E9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BD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63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7C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03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F1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157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395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9A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0D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BB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7F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49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84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E1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16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57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7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618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53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24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D9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08E68E1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E0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A21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88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443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82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A8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B0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EA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BD4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863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F7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79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0B3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85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0DE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FB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2A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17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E993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92B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6B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26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C2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58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61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2263F5" w14:paraId="5A32624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12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76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DB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C9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B8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A7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E2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D8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31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85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832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8C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C0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DB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19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DFC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D8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BC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82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25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2D1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6D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A9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92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F8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82F9F5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E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AA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D6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DE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40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FA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4C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4C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2F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FA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B3C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935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7F2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6A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9C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520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39F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BD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11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EA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B6DB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3A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81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694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9E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2263F5" w14:paraId="241584F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BA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33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2F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F1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51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80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52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A9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B6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5B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636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62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CD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14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04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FB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2B0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D4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0A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F2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272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737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D0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FF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C3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28F570E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10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4D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1E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68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37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FD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F1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60A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E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B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EE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11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BC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B9E0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4B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85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D2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2A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9F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FA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6A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A5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98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4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68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1FC1C279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72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2E7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A8F7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2C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2F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01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8B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63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EB1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D2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E6A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73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6E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B4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EA31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331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F4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A8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428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29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73B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67C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CE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9F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6F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74E5E6B" w14:textId="77777777" w:rsidR="002263F5" w:rsidRDefault="002263F5"/>
    <w:p w14:paraId="44890D22" w14:textId="77777777" w:rsidR="002263F5" w:rsidRDefault="00BA1C1A">
      <w:r>
        <w:t>注：上行：工作日；下行：节假日</w:t>
      </w:r>
    </w:p>
    <w:p w14:paraId="58C99828" w14:textId="77777777" w:rsidR="002263F5" w:rsidRDefault="00BA1C1A">
      <w:pPr>
        <w:pStyle w:val="2"/>
      </w:pPr>
      <w:bookmarkStart w:id="118" w:name="_Toc186472018"/>
      <w:r>
        <w:t>工作日</w:t>
      </w:r>
      <w:r>
        <w:t>/</w:t>
      </w:r>
      <w:r>
        <w:t>节假日设备逐时使用率</w:t>
      </w:r>
      <w:r>
        <w:t>(%)</w:t>
      </w:r>
      <w:bookmarkEnd w:id="118"/>
    </w:p>
    <w:p w14:paraId="48DF2952" w14:textId="77777777" w:rsidR="002263F5" w:rsidRDefault="002263F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29C9DF4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4113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lastRenderedPageBreak/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8748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418F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9F0B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7AE8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41C4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2DC5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0222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FFB5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DDF5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2D54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1E2D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CF16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A55CC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E478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0234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AD09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6395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6780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B711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2224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D89A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BBA1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3B28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8D16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292725F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4C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AA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C9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33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11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CB0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F4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90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23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62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27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E4A2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66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B1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F7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5D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64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37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4A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1B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47A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F3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27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201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39B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EEF7AD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07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0A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665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A27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70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35D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630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1F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B0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93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C4A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7F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71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B63C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F00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16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25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36A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7F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10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79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47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5A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B9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05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2903BC3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60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11D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04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21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EEC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77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11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19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6C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07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37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6C9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CA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F4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025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B7C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4C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75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F7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656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65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58B7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E34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C1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2E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0131E1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3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872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F1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73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FF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C8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C7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74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5B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FA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EBD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B0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DE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CE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C0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50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8A5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D2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B0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A6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CB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57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B0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C6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ED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14F1F1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1A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831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ED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156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C8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0A5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FA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6B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C95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CE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1B5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C1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DB07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399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7C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A6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69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25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59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EF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9F5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F2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6C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5D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23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A5E217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D7B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C5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4B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C5B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B1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3BB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39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38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EF2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1C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0A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96B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5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DB9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38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B4B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C6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B0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49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E9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5A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65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8B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76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DB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B489EE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71D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多媒体教室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5B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40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8B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F0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788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A0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E71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B2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34F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149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08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AAA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C1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12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F78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AA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B0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3E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05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8B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FFF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D3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1438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92E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8DCF74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51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85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521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89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82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DE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E8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D0D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D4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380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9E0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2B3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CA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1A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F1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9E9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91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B3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864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24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DD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CA8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EE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B8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A0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876AF0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7269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大厅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FAF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EE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45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62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E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22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649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7D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5A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66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E7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A2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31E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88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DDD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4B5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26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10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3F9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2B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7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7B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BD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5A9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FD6C0E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AC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D7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CF1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81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BCF1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53F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DD7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AA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029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D8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A1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FB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49E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01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41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4F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43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E2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B1B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1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EF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46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7C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96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DF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64776E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E8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接待室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2E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14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BF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C73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6B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34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92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AE1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E8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B3D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20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FE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48A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B090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E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3E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58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06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5B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E3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3F2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045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3C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B0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650BE3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F79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87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2B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89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4B2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9C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5D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42E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CB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0F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7A7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C3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5F2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94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6E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42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BA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2B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4E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B57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3B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6C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978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997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AF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C9B145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17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238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FE4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05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AC1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7A8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95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D51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5A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7E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1E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C1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82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385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F69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D3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E86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79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8CB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69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2BB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55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57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2C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30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4FF59A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4D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B6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607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1C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BD5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7B8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20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81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B3C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B4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A1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BC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382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69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D4B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3B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36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C9C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48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9B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89F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0C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15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DC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77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E244DA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3B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普通办公室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E2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B2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78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CE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F0D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18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69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3F5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CC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F0D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02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C0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292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585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E5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CCA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D5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314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3BC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E6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A7A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814B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FB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73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08E0EA6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3DC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BC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D6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26E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75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B2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E0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F5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6E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4C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D2C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77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02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1A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14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AE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CE35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6D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32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54C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8D7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D2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70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94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9A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6C7C4F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6C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普通教室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D4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748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79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D8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9E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F6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DD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DF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3B7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D9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E0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36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290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D8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3A8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0B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E8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609E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E2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4F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366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71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1B2B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F0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675E8A7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A08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768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259E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66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90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1A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86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E7D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B78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940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75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24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A18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25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B8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EE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85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36B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38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75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AF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27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A0A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ED8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58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4C8A728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3D5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901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8C4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71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04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68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EB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D3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F8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F9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09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000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ED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43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AB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BE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E7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C6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9B6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D0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798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81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CD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778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90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316051A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28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362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428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98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93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60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1ED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85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7D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FD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BE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C49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E1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85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F1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D5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A3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F2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9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B5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5AA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B3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D37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02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93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2C6F039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76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C5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08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32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BE8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42F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9E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42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79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89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AF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B2D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C1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A0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49C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2B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02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4E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D05F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AD4E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A67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2F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1C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4E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9A4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539E468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66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56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35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B7DD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866E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305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48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0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41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7F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504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081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F7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41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46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F2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50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E9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14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EB9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55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975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A6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36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37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14D58AB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3A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设备间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A6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3F8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F6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C6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AC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5BB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D7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1AE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759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57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8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F6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0A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85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71C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AA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B7A2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17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F6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864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29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A1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64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C4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2263F5" w14:paraId="3342F8B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86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363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9A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B3A8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20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E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85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BC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81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29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3A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9D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EE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1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1E9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D1D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31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56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0A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A483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54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50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0F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606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E03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2263F5" w14:paraId="72349B3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604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24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4A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CD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D91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55C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32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C6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49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6B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B7F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15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24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FF1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8F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64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05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00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1F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0A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D3A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9A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F69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83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AF5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51D2E06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259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DD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36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C6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1E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23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2D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EE8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CF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5A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FD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CBC9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9A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F2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C6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C1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A2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2A6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A5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87A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8F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8A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B31D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B67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C7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21F8AD7C" w14:textId="77777777" w:rsidR="002263F5" w:rsidRDefault="002263F5"/>
    <w:p w14:paraId="5C243980" w14:textId="77777777" w:rsidR="002263F5" w:rsidRDefault="00BA1C1A">
      <w:r>
        <w:t>注：上行：工作日；下行：节假日</w:t>
      </w:r>
    </w:p>
    <w:p w14:paraId="74BEB9F7" w14:textId="77777777" w:rsidR="002263F5" w:rsidRDefault="00BA1C1A">
      <w:pPr>
        <w:pStyle w:val="2"/>
      </w:pPr>
      <w:bookmarkStart w:id="119" w:name="_Toc186472019"/>
      <w:r>
        <w:t>工作日</w:t>
      </w:r>
      <w:r>
        <w:t>/</w:t>
      </w:r>
      <w:r>
        <w:t>节假日空调系统运行时间表</w:t>
      </w:r>
      <w:r>
        <w:t>(1:</w:t>
      </w:r>
      <w:r>
        <w:t>开</w:t>
      </w:r>
      <w:r>
        <w:t>,0:</w:t>
      </w:r>
      <w:r>
        <w:t>关</w:t>
      </w:r>
      <w:r>
        <w:t>)</w:t>
      </w:r>
      <w:bookmarkEnd w:id="119"/>
    </w:p>
    <w:p w14:paraId="53F12A19" w14:textId="77777777" w:rsidR="002263F5" w:rsidRDefault="00BA1C1A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B06594B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E8D42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20AD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9B72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71AFF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7846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2E2B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4D6F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AECC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DB57A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BE66D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7B9F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A656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42BD2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603FF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83A22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F18D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C6FE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1940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D9C9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20B3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995E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DC29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3AA1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58B45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0BA00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7818DE3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9A0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6A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7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A94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1B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63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951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E7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90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CA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A2A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AC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F1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9BD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74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6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9B2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211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85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8E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2E1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BCC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2B2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389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29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3F05D5B1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E4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F00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C41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3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485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718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1C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136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91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A5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D6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D83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3B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434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CD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4FBE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160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70E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2D9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450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41A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2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50B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083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66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5DE3BCA5" w14:textId="77777777" w:rsidR="002263F5" w:rsidRDefault="00BA1C1A">
      <w:r>
        <w:t>供冷期：</w:t>
      </w:r>
    </w:p>
    <w:p w14:paraId="04C8DB83" w14:textId="77777777" w:rsidR="002263F5" w:rsidRDefault="002263F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03C5D8DC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99F4B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4D55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C7FE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8C84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D51BA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9259C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8B73D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E8210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47D1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3077B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6CEB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8F1B3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14F10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6FEC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CF77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22CD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45BE1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99C4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0BCED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0B73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4AF06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F672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A37B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CEB7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63CD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66F884D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23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311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B7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2DC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338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4C4C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BE6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9E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1A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AC2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B8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C54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F6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D8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9F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93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DB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CB4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7E42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9435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5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80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B1A0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71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ED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32D3DF37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9A1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80A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A93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95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EB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17A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1E9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53E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FA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8BB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21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EAD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8C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8EF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A66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88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EA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7B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8D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E1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86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6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17D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556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BA3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5270CBD" w14:textId="77777777" w:rsidR="002263F5" w:rsidRDefault="002263F5"/>
    <w:p w14:paraId="46205446" w14:textId="77777777" w:rsidR="002263F5" w:rsidRDefault="00BA1C1A">
      <w:r>
        <w:t>注：上行：工作日；下行：节假日</w:t>
      </w:r>
    </w:p>
    <w:p w14:paraId="614DE24F" w14:textId="77777777" w:rsidR="002263F5" w:rsidRDefault="00BA1C1A">
      <w:pPr>
        <w:pStyle w:val="2"/>
      </w:pPr>
      <w:bookmarkStart w:id="120" w:name="_Toc186472020"/>
      <w:r>
        <w:t>工作日</w:t>
      </w:r>
      <w:r>
        <w:t>/</w:t>
      </w:r>
      <w:r>
        <w:t>节假日新风运行时间表</w:t>
      </w:r>
      <w:r>
        <w:t>(%)</w:t>
      </w:r>
      <w:bookmarkEnd w:id="120"/>
    </w:p>
    <w:p w14:paraId="03EFEB96" w14:textId="77777777" w:rsidR="002263F5" w:rsidRDefault="00BA1C1A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3D71312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2D88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E4DF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4C29B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E9311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0D108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3EF3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1D43D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BF720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8767B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A2AF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260C3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AF51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3AC5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86AAF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58C1A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0934C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3A70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F570D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F76FE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8DC64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FCF4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298C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F559F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8880B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BDCF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49F85BF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871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1FE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8A4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A9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C9E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BE3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855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E3A2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414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954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21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EDC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E176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D34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BEB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DC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5E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B6F0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3F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663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6A0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90C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7BF6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AED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E5D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09CFA08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C2F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5CB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7EB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23E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1A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EB7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3C6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0306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E7D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B41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9F4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3C32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B73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739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CF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C5B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0A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5852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28B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CE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780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D1BD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515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33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48E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D4F1FA1" w14:textId="77777777" w:rsidR="002263F5" w:rsidRDefault="00BA1C1A">
      <w:r>
        <w:t>供冷期：</w:t>
      </w:r>
    </w:p>
    <w:p w14:paraId="5F7D5E98" w14:textId="77777777" w:rsidR="002263F5" w:rsidRDefault="002263F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D2FDC56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A2D7D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3F3F2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66922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02046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86F2D7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3036D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B41B8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9048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44F27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1719A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3FBB4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00D28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99A4A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4DFD6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FDFE9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1D32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2D59A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D4665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66937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34D65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0F765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3C8E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31A24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2A4E3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083D9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2263F5" w14:paraId="61F6897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D3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5332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17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67C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F6E7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D3A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64C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BA0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631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97E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98E8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86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D5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6B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458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499F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B87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DD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D31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50C8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D54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0A9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58F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7C2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143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1211D7" w14:paraId="4DE2458E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EA33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962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E23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1AD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587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BDD1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E1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1E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21B8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A71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EFA9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DDF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2A92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FFF4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F01B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0C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CC4E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C797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E46A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9A50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0C6CD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9B36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404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DA6F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B5F5" w14:textId="77777777" w:rsidR="001211D7" w:rsidRDefault="00BA1C1A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7C933259" w14:textId="77777777" w:rsidR="002263F5" w:rsidRDefault="002263F5"/>
    <w:p w14:paraId="35FF7166" w14:textId="77777777" w:rsidR="002263F5" w:rsidRDefault="00BA1C1A">
      <w:r>
        <w:t>注：上行：工作日；下行：节假日</w:t>
      </w:r>
    </w:p>
    <w:p w14:paraId="23AE33A4" w14:textId="77777777" w:rsidR="002263F5" w:rsidRDefault="002263F5"/>
    <w:sectPr w:rsidR="002263F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48ECD" w14:textId="77777777" w:rsidR="00BA1C1A" w:rsidRDefault="00BA1C1A">
      <w:r>
        <w:separator/>
      </w:r>
    </w:p>
  </w:endnote>
  <w:endnote w:type="continuationSeparator" w:id="0">
    <w:p w14:paraId="380CC6C1" w14:textId="77777777" w:rsidR="00BA1C1A" w:rsidRDefault="00BA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B15B" w14:textId="77777777" w:rsidR="00933FD2" w:rsidRDefault="00F40C45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865ADB9" w14:textId="77777777" w:rsidR="00933FD2" w:rsidRDefault="00933F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5993" w14:textId="77777777" w:rsidR="00933FD2" w:rsidRDefault="00F40C45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4FF3">
      <w:rPr>
        <w:rStyle w:val="a8"/>
        <w:noProof/>
      </w:rPr>
      <w:t>4</w:t>
    </w:r>
    <w:r>
      <w:rPr>
        <w:rStyle w:val="a8"/>
      </w:rPr>
      <w:fldChar w:fldCharType="end"/>
    </w:r>
  </w:p>
  <w:p w14:paraId="3E6210DA" w14:textId="77777777" w:rsidR="00933FD2" w:rsidRDefault="00933F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32090" w14:textId="77777777" w:rsidR="00BA1C1A" w:rsidRDefault="00BA1C1A">
      <w:r>
        <w:separator/>
      </w:r>
    </w:p>
  </w:footnote>
  <w:footnote w:type="continuationSeparator" w:id="0">
    <w:p w14:paraId="241E4FEF" w14:textId="77777777" w:rsidR="00BA1C1A" w:rsidRDefault="00BA1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6824" w14:textId="77777777" w:rsidR="00933FD2" w:rsidRDefault="00F40C45">
    <w:pPr>
      <w:pStyle w:val="a6"/>
      <w:jc w:val="left"/>
    </w:pPr>
    <w:r>
      <w:rPr>
        <w:noProof/>
        <w:lang w:val="en-US"/>
      </w:rPr>
      <w:drawing>
        <wp:inline distT="0" distB="0" distL="0" distR="0" wp14:anchorId="71AF4B06" wp14:editId="6CDE1D83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39B"/>
    <w:rsid w:val="000118E3"/>
    <w:rsid w:val="00033A7A"/>
    <w:rsid w:val="00034FF3"/>
    <w:rsid w:val="00037A4C"/>
    <w:rsid w:val="00057DFB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263F5"/>
    <w:rsid w:val="00235D41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E0BD9"/>
    <w:rsid w:val="0045611F"/>
    <w:rsid w:val="00483CEF"/>
    <w:rsid w:val="00484061"/>
    <w:rsid w:val="0049561F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48E7"/>
    <w:rsid w:val="005D18B6"/>
    <w:rsid w:val="005E385A"/>
    <w:rsid w:val="005F23B3"/>
    <w:rsid w:val="00681D10"/>
    <w:rsid w:val="00694FCA"/>
    <w:rsid w:val="006A48CE"/>
    <w:rsid w:val="006E3B8E"/>
    <w:rsid w:val="00732438"/>
    <w:rsid w:val="007429D0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33FD2"/>
    <w:rsid w:val="009677EB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A47FE"/>
    <w:rsid w:val="00AA684C"/>
    <w:rsid w:val="00AB02C1"/>
    <w:rsid w:val="00B10F3C"/>
    <w:rsid w:val="00B31357"/>
    <w:rsid w:val="00B41640"/>
    <w:rsid w:val="00B55B22"/>
    <w:rsid w:val="00B55D3D"/>
    <w:rsid w:val="00B60841"/>
    <w:rsid w:val="00BA1C1A"/>
    <w:rsid w:val="00BA2E58"/>
    <w:rsid w:val="00BC039B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0C45"/>
    <w:rsid w:val="00F4490D"/>
    <w:rsid w:val="00F47A9B"/>
    <w:rsid w:val="00F54441"/>
    <w:rsid w:val="00F75DD1"/>
    <w:rsid w:val="00FA4B87"/>
    <w:rsid w:val="00FF2243"/>
    <w:rsid w:val="18501FF1"/>
    <w:rsid w:val="2065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1F2001"/>
  <w15:docId w15:val="{8118EA14-2AB0-4312-870C-E790EED72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/>
    <w:lsdException w:name="toc 2" w:semiHidden="1" w:uiPriority="39"/>
    <w:lsdException w:name="toc 3" w:semiHidden="1" w:uiPriority="3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lang w:val="en-GB"/>
    </w:rPr>
  </w:style>
  <w:style w:type="paragraph" w:styleId="1">
    <w:name w:val="heading 1"/>
    <w:next w:val="a0"/>
    <w:link w:val="10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Document Map"/>
    <w:basedOn w:val="a"/>
    <w:semiHidden/>
    <w:pPr>
      <w:shd w:val="clear" w:color="auto" w:fill="000080"/>
    </w:pPr>
  </w:style>
  <w:style w:type="paragraph" w:styleId="TOC3">
    <w:name w:val="toc 3"/>
    <w:basedOn w:val="a"/>
    <w:next w:val="a"/>
    <w:uiPriority w:val="39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TOC1">
    <w:name w:val="toc 1"/>
    <w:basedOn w:val="a"/>
    <w:next w:val="a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TOC2">
    <w:name w:val="toc 2"/>
    <w:basedOn w:val="a"/>
    <w:next w:val="a"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a7">
    <w:name w:val="Table Grid"/>
    <w:basedOn w:val="a2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1"/>
  </w:style>
  <w:style w:type="character" w:styleId="a9">
    <w:name w:val="Hyperlink"/>
    <w:uiPriority w:val="99"/>
    <w:rPr>
      <w:color w:val="0000FF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1"/>
    <w:link w:val="1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087;&#36857;&#38472;&#22616;\AppData\Local\Temp\tmp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0</TotalTime>
  <Pages>18</Pages>
  <Words>2446</Words>
  <Characters>13948</Characters>
  <Application>Microsoft Office Word</Application>
  <DocSecurity>0</DocSecurity>
  <Lines>116</Lines>
  <Paragraphs>32</Paragraphs>
  <ScaleCrop>false</ScaleCrop>
  <Company/>
  <LinksUpToDate>false</LinksUpToDate>
  <CharactersWithSpaces>16362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建筑全能耗报告书</dc:title>
  <dc:creator>旧迹陈塘</dc:creator>
  <cp:lastModifiedBy>语 相</cp:lastModifiedBy>
  <cp:revision>1</cp:revision>
  <dcterms:created xsi:type="dcterms:W3CDTF">2024-12-30T09:26:00Z</dcterms:created>
  <dcterms:modified xsi:type="dcterms:W3CDTF">2024-12-30T09:26:00Z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268A256AB0AB41AF9B2183AFC3743DAE_13</vt:lpwstr>
  </property>
  <property fmtid="{D5CDD505-2E9C-101B-9397-08002B2CF9AE}" pid="3" name="KSOProductBuildVer">
    <vt:lpwstr>2052-12.1.0.15712</vt:lpwstr>
  </property>
</Properties>
</file>