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湖南国华中医药大健康产业总部及综合生产基地项目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项目地址：宁乡经济技术开发区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报告日期：2022年12月21日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项目名称：湖南国华中医药大健康产业总部及综合生产基地项目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参评阶段：绿建方案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sectPr>
      <w:headerReference w:type="default" r:id="rId3"/>
      <w:footerReference w:type="default" r:id="rId5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footer.xml" Type="http://schemas.openxmlformats.org/officeDocument/2006/relationships/footer" Id="rId5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