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绿诣・民宿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5732145" cy="3224332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22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项目地址：辽宁省本溪市满族自治县关门山水库风景区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报告日期：2024年3月17日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项目名称：绿诣・民宿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10.0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19.0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16.0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54.0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red"/>
                <w:sz w:val="20"/>
                <w:szCs w:val="20"/>
              </w:rPr>
              <w:t>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32.0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531.0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