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4"/>
          <w:szCs w:val="44"/>
        </w:rPr>
        <w:t>绿色建筑性能评价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4"/>
          <w:szCs w:val="44"/>
        </w:rPr>
        <w:t>自评估报告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申报项目名称： 绿野 · 屋踪—低碳与后疫情背景下的社区活动中心设计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申报单位名称： 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参与单位名称：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咨询单位名称：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自评星级：  基本级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2"/>
          <w:szCs w:val="32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2"/>
          <w:szCs w:val="32"/>
        </w:rPr>
        <w:t/>
      </w:r>
    </w:p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填写说明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1、本报告适用于申报绿色建筑的民用建筑，由申报单位填写；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2、“达标判定”项的填写方式：满足要求的项在□中填写“√”；不满足要求的项在□中填写“×”。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3.“实际提交材料”中列表填写对应条文实际提交的材料的全称。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4. 本报告封面的“申报项目名称”、“申报单位名称”、“参与单位名称”请务必认真、仔细填写，并与申报书保持一致，如因笔误造成评审或证书制作问题，后果自负。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5.若采用本报告参考样式，可进行编辑性修改，但不应自行删除技术内容和要求。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/>
      </w:r>
    </w:p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一、自评总述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1、各类指标的评分项得分均不小于该评分项满分值的30%。√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2、全装修…………………………………………………………√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3、技术要求：</w:t>
      </w:r>
    </w:p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技术指标内容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自评情况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申报星级要求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是否达标</w:t>
            </w:r>
          </w:p>
        </w:tc>
      </w:tr>
      <w:tr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围护结构热工性能的提高比例或建筑供暖空调负荷降低比例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围护结构提高10%或负荷降低10%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否</w:t>
            </w:r>
          </w:p>
        </w:tc>
      </w:tr>
      <w:tr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节水器具用水效率等级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否</w:t>
            </w:r>
          </w:p>
        </w:tc>
      </w:tr>
      <w:tr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室内主要空气污染物浓度降低比例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否</w:t>
            </w:r>
          </w:p>
        </w:tc>
      </w:tr>
    </w:tbl>
    <w:p>
      <w:pPr>
        <w:jc w:val="left"/>
      </w:pPr>
      <w:r>
        <w:rPr>
          <w:rFonts w:hint="eastAsia" w:ascii="宋体" w:hAnsi="宋体"/>
          <w:bCs/>
          <w:color w:val="000000"/>
          <w:sz w:val="24"/>
          <w:szCs w:val="24"/>
          <w:u w:val="single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  <w:r>
        <w:rPr>
          <w:rFonts w:hint="eastAsia" w:ascii="宋体" w:hAnsi="宋体"/>
          <w:bCs/>
          <w:color w:val="000000"/>
          <w:sz w:val="24"/>
          <w:szCs w:val="24"/>
        </w:rPr>
        <w:t>4、得分情况：</w:t>
      </w:r>
    </w:p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>评价指标体系评分项</w:t>
      </w:r>
    </w:p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/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控制项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安全耐久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健康舒适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生活便利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资源节约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提高与创新</w:t>
            </w:r>
          </w:p>
        </w:tc>
      </w:tr>
      <w:tr>
        <w:tc>
          <w:tcPr>
            <w:tcW w:w="1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评价分值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</w:tr>
      <w:tr>
        <w:tc>
          <w:tcPr>
            <w:tcW w:w="14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自评得分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90.0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93.0</w:t>
            </w:r>
          </w:p>
        </w:tc>
        <w:tc>
          <w:tcPr>
            <w:tcW w:w="14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165.0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74.0</w:t>
            </w:r>
          </w:p>
        </w:tc>
        <w:tc>
          <w:tcPr>
            <w:tcW w:w="1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77.0</w:t>
            </w:r>
          </w:p>
        </w:tc>
      </w:tr>
    </w:tbl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>总得分：Q=（Q0+Q1+Q2+Q3+Q4+Q5+QA）/10=99.9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r>
        <w:rPr>
          <w:rFonts w:hint="eastAsia" w:ascii="宋体" w:hAnsi="宋体"/>
          <w:b/>
          <w:bCs/>
          <w:color w:val="000000"/>
          <w:sz w:val="28"/>
          <w:szCs w:val="28"/>
        </w:rPr>
        <w:t>二、项目情况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1、项目效果图（竣工，申报对象为部分时，应在整体中标示申报范围）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2、项目总平面图（申报对象为部分时，应在整体中标示申报范围）</w:t>
      </w:r>
    </w:p>
    <w:p>
      <w:pPr>
        <w:jc w:val="center"/>
      </w:pPr>
      <w:r>
        <w:drawing>
          <wp:inline distT="0" distB="0" distL="0" distR="0">
            <wp:extent cx="5732145" cy="7249813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7249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</w:p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三、自评内容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4 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子项</w:t>
            </w:r>
          </w:p>
        </w:tc>
        <w:tc>
          <w:tcPr>
            <w:tcW w:w="8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2"/>
                <w:szCs w:val="22"/>
              </w:rPr>
              <w:t>条文编号</w:t>
            </w:r>
          </w:p>
        </w:tc>
        <w:tc>
          <w:tcPr>
            <w:tcW w:w="50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8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8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达标/得分</w:t>
            </w:r>
          </w:p>
        </w:tc>
      </w:tr>
      <w:tr>
        <w:tc>
          <w:tcPr>
            <w:tcW w:w="1000" w:type="dxa"/>
            <w:vMerge w:val="restart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4.1.1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场地安全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4.1.2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建筑结构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4.1.3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外部设施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4.1.4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建筑内部非结构构件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4.1.5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外门窗性能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4.1.6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防水防潮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4.1.7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满足紧急疏散要求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4.1.8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安全防护标识系统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restart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4.2.1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提高抗震性能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4.2.2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防护措施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15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4.2.3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配件安全性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4.2.4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地面防滑设置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4.2.5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人车分流及交通照明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8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4.2.6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建筑适变性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18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4.2.7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部品部件耐久性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4.2.8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结构材料耐久性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4.2.9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装饰装修材料耐久性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9</w:t>
            </w:r>
          </w:p>
        </w:tc>
      </w:tr>
      <w:tr>
        <w:tc>
          <w:tcPr>
            <w:tcW w:w="1000" w:type="dxa"/>
            <w:hMerge w:val="restart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800" w:type="dxa"/>
            <w:h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5000" w:type="dxa"/>
            <w:h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100.0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90.0</w:t>
            </w:r>
          </w:p>
        </w:tc>
      </w:tr>
    </w:tbl>
    <w:sectPr>
      <w:pgSz w:w="11907" w:h="16839" w:code="9"/>
      <w:pgMar w:top="500" w:right="1440" w:bottom="10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    <Relationship Target="media/document_image_rId4.jpeg" Type="http://schemas.openxmlformats.org/officeDocument/2006/relationships/image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