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黄坑村建筑规划设计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报告日期：2024年3月9日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项目名称：黄坑村建筑规划设计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参评阶段：绿建方案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50378-2019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✖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sectPr>
      <w:headerReference w:type="default" r:id="rId3"/>
      <w:footerReference w:type="default" r:id="rId5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footer.xml" Type="http://schemas.openxmlformats.org/officeDocument/2006/relationships/footer" Id="rId5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