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中外建大厦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2057400" cy="2962656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962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业主单位：4356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设计单位：354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咨询单位：56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报告日期：2023年8月28日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项目名称：中外建大厦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参评阶段：绿建方案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依据标准：《绿色建筑评价标准》（京津冀）DB11/T 825-2021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sectPr>
      <w:headerReference w:type="default" r:id="rId3"/>
      <w:footerReference w:type="default" r:id="rId5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footer.xml" Type="http://schemas.openxmlformats.org/officeDocument/2006/relationships/footer" Id="rId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