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抱前村社区中心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报告日期：2022年3月5日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项目名称：抱前村社区中心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参评阶段：绿建方案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