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绿色建筑项目投资增量成本情况表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1.项目概况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项目名称：绿染——吕梁学院艺术楼改造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项目星级：二星级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建筑面积：4892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用地面积：1623 平方米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2.投资增量计算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元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0.25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0.25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单位建筑面积增量成本：0.5元/平方米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sectPr>
      <w:headerReference w:type="default" r:id="rId3"/>
      <w:pgSz w:w="11907" w:h="16839" w:code="9"/>
      <w:pgMar w:top="50" w:right="1440" w:bottom="50" w:left="1440"/>
    </w:sectPr>
  </w:body>
</w:document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