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绿色建筑项目投资增量成本情况表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1.项目概况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项目名称：测试02-19预评价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项目星级：二星级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建筑面积：50000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用地面积：10000 平方米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业主单位：4141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设计单位：4141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咨询单位：1414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2.投资增量计算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相关条文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增量项目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应用量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增量（万元）</w:t>
            </w:r>
          </w:p>
        </w:tc>
      </w:tr>
      <w:tr>
        <w:tc>
          <w:tcPr>
            <w:tcW w:w="2000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3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元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10.0</w:t>
            </w:r>
          </w:p>
        </w:tc>
      </w:tr>
      <w:tr>
        <w:tc>
          <w:tcPr>
            <w:tcW w:w="2000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3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节水灌溉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500.0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元</w:t>
            </w:r>
          </w:p>
        </w:tc>
        <w:tc>
          <w:tcPr>
            <w:tcW w:w="1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5000.0</w:t>
            </w:r>
          </w:p>
        </w:tc>
        <w:tc>
          <w:tcPr>
            <w:tcW w:w="2000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250.0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总计：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260.0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单位建筑面积增量成本：52.0元/平方米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sectPr>
      <w:headerReference w:type="default" r:id="rId3"/>
      <w:pgSz w:w="11907" w:h="16839" w:code="9"/>
      <w:pgMar w:top="50" w:right="1440" w:bottom="50" w:left="1440"/>
    </w:sectPr>
  </w:body>
</w:document>
</file>

<file path=word/header.xml><?xml version="1.0" encoding="utf-8"?>
<w:hdr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