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111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报告日期：2022年12月14日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项目名称：111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64.0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107.0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756.0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