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张家口医院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报告日期：2023年9月6日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项目名称：张家口医院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654.0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