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面食院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报告日期：2023年11月21日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项目名称：面食院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围护结构提高5%或负荷降低%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93.0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670.0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