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项目名称：阳光新城四期住宅小区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项目星级：一星级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建筑面积：108161.17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用地面积：41902.08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