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项目名称：宜居康养——温泉山谷绿色小镇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项目星级：二星级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建筑面积：225000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用地面积：158000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