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绿建大赛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报告日期：2024年2月29日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项目名称：绿建大赛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围护结构提高5%或负荷降低5%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否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48.0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654.0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m="http://schemas.openxmlformats.org/officeDocument/2006/math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