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绿色建筑项目投资增量成本情况表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1.项目概况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项目名称：锁钥圃舍，绿院守望——长城红色研学视角下的共享院落设计 平方米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项目星级：三星级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建筑面积：4660 平方米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用地面积：1830 平方米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设计单位：北京林业大学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2.投资增量计算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相关条文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增量项目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单价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单位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应用量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增量（万元）</w:t>
            </w:r>
          </w:p>
        </w:tc>
      </w:tr>
      <w:tr>
        <w:tc>
          <w:tcPr>
            <w:tcW w:w="1"/>
            <w:hMerge w:val="restart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总计：</w:t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0.0</w:t>
            </w:r>
          </w:p>
        </w:tc>
      </w:tr>
      <w:tr>
        <w:tc>
          <w:tcPr>
            <w:tcW w:w="1"/>
            <w:hMerge w:val="restart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单位建筑面积增量成本：0.0元/平方米</w:t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sectPr>
      <w:headerReference w:type="default" r:id="rId3"/>
      <w:pgSz w:w="11907" w:h="16839" w:code="9"/>
      <w:pgMar w:top="50" w:right="1440" w:bottom="50" w:left="1440"/>
    </w:sectPr>
  </w:body>
</w:document>
</file>

<file path=word/header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