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项目名称：绿漾曲苑——低碳共享海绵栖居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建筑面积：463.55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用地面积：725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