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巫溪县大溪乡平槽村民宿设计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项目地址：巫溪县大溪乡平槽村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项目名称：巫溪县大溪乡平槽村民宿设计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1029.0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