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ns18="urn:schemas-microsoft-com:office:excel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厦门大学增呈奎楼绿色低碳改造项目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报告日期：2024年5月20日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项目名称：厦门大学增呈奎楼绿色低碳改造项目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参评阶段：设计阶段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依据标准：《绿色建筑评价标准》（京津冀）DB11/T 825-2021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围护结构提高20%或负荷降低15%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76.0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88.0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57.0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163.0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23.0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882.0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ns18="urn:schemas-microsoft-com:office:excel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ns18="urn:schemas-microsoft-com:office:excel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ns18="urn:schemas-microsoft-com:office:excel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ns18="urn:schemas-microsoft-com:office:excel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