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XXXXX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报告日期：2024年6月19日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项目名称：XXXXX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围护结构提高5%或负荷降低%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24.0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660.0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