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民航大厦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2057400" cy="2962656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962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业主单位：2345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设计单位：2345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咨询单位：23456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报告日期：2024年7月4日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项目名称：民航大厦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54.0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107.0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746.0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