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民航大厦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2057400" cy="2962656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962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业主单位：345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设计单位：345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报告日期：2024年8月15日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项目名称：民航大厦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依据标准：《绿色建筑评价标准》（京津冀）DB11/T 825-2021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64.0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107.0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756.0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