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项目名称：曾谙·焕新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项目星级：二星级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建筑面积：321.44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用地面积：546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