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项目名称：阳光拂栈——河北保定李八庄村民居设计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建筑面积：3805.5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用地面积：10200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