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body>
    <w:tbl>
      <w:tblPr/>
      <w:tblGrid>
        <w:gridCol w:w="4513"/>
        <w:gridCol w:w="4513"/>
      </w:tblGrid>
      <w:tr>
        <w:trPr/>
        <w:tc>
          <w:tcPr>
            <w:gridSpan w:val="2"/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  <w:p>
            <w:pPr/>
            <w:r>
              <w:rPr>
                <w:rFonts w:hint="eastAsia"/>
              </w:rPr>
              <w:br/>
            </w:r>
          </w:p>
          <w:p>
            <w:pPr/>
            <w:r>
              <w:rPr>
                <w:rFonts w:hint="eastAsia"/>
              </w:rPr>
              <w:br/>
            </w:r>
          </w:p>
          <w:p>
            <w:pPr/>
            <w:r>
              <w:rPr>
                <w:rFonts w:hint="eastAsia" w:ascii="SimSun, STSong" w:hAnsi="SimSun, STSong" w:eastAsia="SimSun, STSong"/>
                <w:sz w:val="96"/>
              </w:rPr>
              <w:t> </w:t>
            </w:r>
            <w:r>
              <w:rPr>
                <w:rFonts w:hint="eastAsia" w:ascii="SimSun, STSong" w:hAnsi="SimSun, STSong" w:eastAsia="SimSun, STSong"/>
                <w:b/>
                <w:sz w:val="96"/>
              </w:rPr>
              <w:t>检 测 报 告</w:t>
            </w:r>
          </w:p>
          <w:p>
            <w:pPr/>
            <w:r>
              <w:rPr>
                <w:rFonts w:hint="eastAsia"/>
              </w:rPr>
              <w:br/>
            </w:r>
          </w:p>
          <w:p>
            <w:pPr/>
            <w:r>
              <w:rPr>
                <w:rFonts w:hint="eastAsia"/>
              </w:rPr>
              <w:br/>
            </w:r>
          </w:p>
          <w:p>
            <w:pPr/>
            <w:r>
              <w:rPr>
                <w:rFonts w:hint="eastAsia"/>
              </w:rPr>
              <w:br/>
            </w:r>
          </w:p>
          <w:p>
            <w:pPr/>
            <w:r>
              <w:rPr>
                <w:rFonts w:hint="eastAsia"/>
              </w:rPr>
              <w:br/>
            </w:r>
          </w:p>
          <w:p>
            <w:pPr/>
            <w:r>
              <w:rPr>
                <w:rFonts w:hint="eastAsia"/>
              </w:rPr>
              <w:br/>
            </w:r>
          </w:p>
        </w:tc>
      </w:tr>
      <w:tr>
        <w:trPr/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b/>
                <w:sz w:val="36"/>
              </w:rPr>
              <w:t>工程名称：</w:t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</w:tc>
      </w:tr>
      <w:tr>
        <w:trPr/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b/>
                <w:sz w:val="36"/>
              </w:rPr>
              <w:t>委托单位：</w:t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</w:tc>
      </w:tr>
      <w:tr>
        <w:trPr/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b/>
                <w:sz w:val="36"/>
              </w:rPr>
              <w:t>检测类别：</w:t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</w:tc>
      </w:tr>
      <w:tr>
        <w:trPr/>
        <w:tc>
          <w:tcPr>
            <w:gridSpan w:val="2"/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  <w:p>
            <w:pPr/>
            <w:r>
              <w:rPr>
                <w:rFonts w:hint="eastAsia"/>
              </w:rPr>
              <w:br/>
            </w:r>
          </w:p>
          <w:p>
            <w:pPr/>
            <w:r>
              <w:rPr>
                <w:rFonts w:hint="eastAsia"/>
              </w:rPr>
              <w:br/>
            </w:r>
          </w:p>
          <w:p>
            <w:pPr/>
            <w:r>
              <w:rPr>
                <w:rFonts w:hint="eastAsia"/>
              </w:rPr>
              <w:br/>
            </w:r>
          </w:p>
          <w:p>
            <w:pPr/>
            <w:r>
              <w:rPr>
                <w:rFonts w:hint="eastAsia" w:ascii="SimSun, STSong" w:hAnsi="SimSun, STSong" w:eastAsia="SimSun, STSong"/>
                <w:b/>
                <w:sz w:val="48"/>
              </w:rPr>
              <w:t>XXXXXXX有 限 公 司</w:t>
            </w:r>
          </w:p>
        </w:tc>
      </w:tr>
    </w:tbl>
    <w:p>
      <w:pPr/>
      <w:r>
        <w:rPr>
          <w:rFonts w:hint="eastAsia"/>
        </w:rPr>
        <w:br/>
      </w:r>
    </w:p>
    <w:p>
      <w:pPr>
        <w:jc w:val="center"/>
      </w:pPr>
      <w:r>
        <w:rPr>
          <w:rFonts w:hint="eastAsia" w:ascii="SimSun, STSong" w:hAnsi="SimSun, STSong" w:eastAsia="SimSun, STSong"/>
          <w:sz w:val="51"/>
        </w:rPr>
        <w:t>XXXXXXX有限公司</w:t>
      </w:r>
    </w:p>
    <w:p>
      <w:pPr>
        <w:jc w:val="center"/>
      </w:pPr>
      <w:r>
        <w:rPr>
          <w:rFonts w:hint="eastAsia" w:ascii="SimSun, STSong" w:hAnsi="SimSun, STSong" w:eastAsia="SimSun, STSong"/>
          <w:sz w:val="51"/>
        </w:rPr>
        <w:t>检 测 报 告</w:t>
      </w:r>
    </w:p>
    <w:tbl>
      <w:tblPr/>
      <w:tblGrid>
        <w:gridCol w:w="2256"/>
        <w:gridCol w:w="2256"/>
        <w:gridCol w:w="2255"/>
        <w:gridCol w:w="2256"/>
      </w:tblGrid>
      <w:tr>
        <w:trPr/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&quot;Times New Roman&quot;" w:hAnsi="&quot;Times New Roman&quot;" w:eastAsia="&quot;Times New Roman&quot;"/>
                <w:sz w:val="24"/>
              </w:rPr>
              <w:t>工程名称</w:t>
            </w:r>
          </w:p>
        </w:tc>
        <w:tc>
          <w:tcPr>
            <w:gridSpan w:val="3"/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</w:tc>
      </w:tr>
      <w:tr>
        <w:trPr/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&quot;Times New Roman&quot;" w:hAnsi="&quot;Times New Roman&quot;" w:eastAsia="&quot;Times New Roman&quot;"/>
                <w:sz w:val="24"/>
              </w:rPr>
              <w:t>委托单位</w:t>
            </w:r>
          </w:p>
        </w:tc>
        <w:tc>
          <w:tcPr>
            <w:gridSpan w:val="3"/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</w:tc>
      </w:tr>
      <w:tr>
        <w:trPr/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&quot;Times New Roman&quot;" w:hAnsi="&quot;Times New Roman&quot;" w:eastAsia="&quot;Times New Roman&quot;"/>
                <w:sz w:val="24"/>
              </w:rPr>
              <w:t>监理单位</w:t>
            </w:r>
          </w:p>
        </w:tc>
        <w:tc>
          <w:tcPr>
            <w:gridSpan w:val="3"/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</w:tc>
      </w:tr>
      <w:tr>
        <w:trPr/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&quot;Times New Roman&quot;" w:hAnsi="&quot;Times New Roman&quot;" w:eastAsia="&quot;Times New Roman&quot;"/>
                <w:sz w:val="24"/>
              </w:rPr>
              <w:t>生产单位</w:t>
            </w:r>
          </w:p>
        </w:tc>
        <w:tc>
          <w:tcPr>
            <w:gridSpan w:val="3"/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</w:tc>
      </w:tr>
      <w:tr>
        <w:trPr/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工程地址</w:t>
            </w:r>
          </w:p>
        </w:tc>
        <w:tc>
          <w:tcPr>
            <w:gridSpan w:val="3"/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</w:tc>
      </w:tr>
      <w:tr>
        <w:trPr/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联系电话</w:t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样品来源</w:t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</w:tc>
      </w:tr>
      <w:tr>
        <w:trPr/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工程部位</w:t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送 样 员</w:t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</w:tc>
      </w:tr>
      <w:tr>
        <w:trPr/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建筑面积</w:t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见 证 员</w:t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</w:tc>
      </w:tr>
      <w:tr>
        <w:trPr/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委托日期</w:t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检测日期</w:t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</w:tc>
      </w:tr>
      <w:tr>
        <w:trPr/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检测依据</w:t>
            </w:r>
          </w:p>
        </w:tc>
        <w:tc>
          <w:tcPr>
            <w:gridSpan w:val="3"/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 </w:t>
            </w:r>
          </w:p>
          <w:p>
            <w:pPr/>
            <w:r>
              <w:rPr>
                <w:rFonts w:hint="eastAsia"/>
              </w:rPr>
              <w:br/>
            </w:r>
          </w:p>
        </w:tc>
      </w:tr>
      <w:tr>
        <w:trPr/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检测结论</w:t>
            </w:r>
          </w:p>
        </w:tc>
        <w:tc>
          <w:tcPr>
            <w:gridSpan w:val="3"/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  <w:p>
            <w:pPr/>
            <w:r>
              <w:rPr>
                <w:rFonts w:hint="eastAsia"/>
              </w:rPr>
              <w:br/>
            </w:r>
          </w:p>
          <w:p>
            <w:pPr/>
            <w:r>
              <w:rPr>
                <w:rFonts w:hint="eastAsia"/>
              </w:rPr>
              <w:br/>
            </w:r>
          </w:p>
          <w:p>
            <w:pPr/>
            <w:r>
              <w:rPr>
                <w:rFonts w:hint="eastAsia"/>
              </w:rPr>
              <w:br/>
            </w:r>
          </w:p>
          <w:p>
            <w:pPr/>
            <w:r>
              <w:rPr>
                <w:rFonts w:hint="eastAsia"/>
              </w:rPr>
              <w:br/>
            </w:r>
          </w:p>
          <w:p>
            <w:pPr/>
            <w:r>
              <w:rPr>
                <w:rFonts w:hint="eastAsia"/>
              </w:rPr>
              <w:br/>
            </w:r>
          </w:p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                                  （检测报告专用章）</w:t>
            </w:r>
          </w:p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                       签发日期： </w:t>
            </w:r>
          </w:p>
        </w:tc>
      </w:tr>
      <w:tr>
        <w:trPr/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备 注</w:t>
            </w:r>
          </w:p>
        </w:tc>
        <w:tc>
          <w:tcPr>
            <w:gridSpan w:val="3"/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</w:tc>
      </w:tr>
    </w:tbl>
    <w:p>
      <w:pPr/>
      <w:r>
        <w:rPr>
          <w:rFonts w:hint="eastAsia"/>
        </w:rPr>
        <w:br/>
      </w:r>
    </w:p>
    <w:tbl>
      <w:tblPr/>
      <w:tblGrid>
        <w:gridCol w:w="1504"/>
        <w:gridCol w:w="1504"/>
        <w:gridCol w:w="1504"/>
        <w:gridCol w:w="1504"/>
        <w:gridCol w:w="1504"/>
        <w:gridCol w:w="1504"/>
      </w:tblGrid>
      <w:tr>
        <w:trPr/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sz w:val="27"/>
              </w:rPr>
              <w:t>批准：</w:t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sz w:val="27"/>
              </w:rPr>
              <w:t>审核：</w:t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sz w:val="27"/>
              </w:rPr>
              <w:t>主检：</w:t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</w:tc>
      </w:tr>
    </w:tbl>
    <w:p>
      <w:pPr/>
      <w:r>
        <w:rPr>
          <w:rFonts w:hint="eastAsia"/>
        </w:rPr>
        <w:br/>
      </w:r>
    </w:p>
    <w:p>
      <w:pPr>
        <w:jc w:val="center"/>
      </w:pPr>
      <w:r>
        <w:rPr>
          <w:rFonts w:hint="eastAsia" w:ascii="SimSun, STSong" w:hAnsi="SimSun, STSong" w:eastAsia="SimSun, STSong"/>
          <w:sz w:val="51"/>
        </w:rPr>
        <w:t>XXXXXXXX有限公司</w:t>
      </w:r>
    </w:p>
    <w:p>
      <w:pPr>
        <w:jc w:val="center"/>
      </w:pPr>
      <w:r>
        <w:rPr>
          <w:rFonts w:hint="eastAsia" w:ascii="SimSun, STSong" w:hAnsi="SimSun, STSong" w:eastAsia="SimSun, STSong"/>
          <w:sz w:val="51"/>
        </w:rPr>
        <w:t>检 测 报 告 附 页</w:t>
      </w:r>
    </w:p>
    <w:p>
      <w:pPr>
        <w:jc w:val="both"/>
      </w:pPr>
      <w:r>
        <w:rPr>
          <w:rFonts w:hint="eastAsia" w:ascii="SimSun, STSong" w:hAnsi="SimSun, STSong" w:eastAsia="SimSun, STSong"/>
          <w:sz w:val="24"/>
        </w:rPr>
        <w:t>试验编号：</w:t>
      </w:r>
    </w:p>
    <w:tbl>
      <w:tblPr/>
      <w:tblGrid>
        <w:gridCol w:w="2256"/>
        <w:gridCol w:w="2256"/>
        <w:gridCol w:w="2256"/>
        <w:gridCol w:w="2256"/>
      </w:tblGrid>
      <w:tr>
        <w:trPr/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试件名称</w:t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检测数量</w:t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</w:tc>
      </w:tr>
      <w:tr>
        <w:trPr/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试件规格</w:t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试件状态</w:t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</w:tc>
      </w:tr>
      <w:tr>
        <w:trPr/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镶嵌方式</w:t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型材品牌</w:t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</w:tc>
      </w:tr>
      <w:tr>
        <w:trPr/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密封材料</w:t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密封方式</w:t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</w:tc>
      </w:tr>
      <w:tr>
        <w:trPr/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五金配件</w:t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密封胶类</w:t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</w:tc>
      </w:tr>
      <w:tr>
        <w:trPr/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玻璃品种</w:t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玻璃厚度</w:t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</w:tc>
      </w:tr>
      <w:tr>
        <w:trPr/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检测日期</w:t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杆件长度</w:t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</w:tc>
      </w:tr>
      <w:tr>
        <w:trPr/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开启缝长</w:t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试件面积</w:t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</w:tc>
      </w:tr>
      <w:tr>
        <w:trPr/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检测温度</w:t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检测气压</w:t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</w:tc>
      </w:tr>
      <w:tr>
        <w:trPr/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检测项目</w:t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检测类别</w:t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</w:tc>
      </w:tr>
      <w:tr>
        <w:trPr/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检测设备</w:t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仪器状况</w:t>
            </w:r>
          </w:p>
        </w:tc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</w:tc>
      </w:tr>
      <w:tr>
        <w:trPr/>
        <w:tc>
          <w:tcPr>
            <w:gridSpan w:val="4"/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气密性能： </w:t>
            </w:r>
          </w:p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正压10Pa下，单位缝长，每小时渗透量为</w:t>
            </w:r>
            <w:r>
              <w:rPr>
                <w:rFonts w:hint="eastAsia" w:ascii="SimSun, STSong" w:hAnsi="SimSun, STSong" w:eastAsia="SimSun, STSong"/>
                <w:sz w:val="24"/>
                <w:u w:val="single"/>
              </w:rPr>
              <w:t>      m</w:t>
            </w:r>
            <w:r>
              <w:rPr>
                <w:rFonts w:hint="eastAsia" w:ascii="SimSun, STSong" w:hAnsi="SimSun, STSong" w:eastAsia="SimSun, STSong"/>
                <w:sz w:val="24"/>
                <w:u w:val="single"/>
              </w:rPr>
              <w:t>/(m·h)</w:t>
            </w:r>
          </w:p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单位面积，每小时渗透量为</w:t>
            </w:r>
            <w:r>
              <w:rPr>
                <w:rFonts w:hint="eastAsia" w:ascii="SimSun, STSong" w:hAnsi="SimSun, STSong" w:eastAsia="SimSun, STSong"/>
                <w:sz w:val="24"/>
                <w:u w:val="single"/>
              </w:rPr>
              <w:t>      m</w:t>
            </w:r>
            <w:r>
              <w:rPr>
                <w:rFonts w:hint="eastAsia" w:ascii="SimSun, STSong" w:hAnsi="SimSun, STSong" w:eastAsia="SimSun, STSong"/>
                <w:sz w:val="24"/>
                <w:u w:val="single"/>
              </w:rPr>
              <w:t>/(m</w:t>
            </w:r>
            <w:r>
              <w:rPr>
                <w:rFonts w:hint="eastAsia" w:ascii="SimSun, STSong" w:hAnsi="SimSun, STSong" w:eastAsia="SimSun, STSong"/>
                <w:sz w:val="24"/>
                <w:u w:val="single"/>
              </w:rPr>
              <w:t>·h)</w:t>
            </w:r>
          </w:p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负压10Pa下，单位缝长，每小时渗透量为</w:t>
            </w:r>
            <w:r>
              <w:rPr>
                <w:rFonts w:hint="eastAsia" w:ascii="SimSun, STSong" w:hAnsi="SimSun, STSong" w:eastAsia="SimSun, STSong"/>
                <w:sz w:val="24"/>
                <w:u w:val="single"/>
              </w:rPr>
              <w:t>      m</w:t>
            </w:r>
            <w:r>
              <w:rPr>
                <w:rFonts w:hint="eastAsia" w:ascii="SimSun, STSong" w:hAnsi="SimSun, STSong" w:eastAsia="SimSun, STSong"/>
                <w:sz w:val="24"/>
                <w:u w:val="single"/>
              </w:rPr>
              <w:t>/(m·h)</w:t>
            </w:r>
          </w:p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单位面积，每小时渗透量为</w:t>
            </w:r>
            <w:r>
              <w:rPr>
                <w:rFonts w:hint="eastAsia" w:ascii="SimSun, STSong" w:hAnsi="SimSun, STSong" w:eastAsia="SimSun, STSong"/>
                <w:sz w:val="24"/>
                <w:u w:val="single"/>
              </w:rPr>
              <w:t>      m</w:t>
            </w:r>
            <w:r>
              <w:rPr>
                <w:rFonts w:hint="eastAsia" w:ascii="SimSun, STSong" w:hAnsi="SimSun, STSong" w:eastAsia="SimSun, STSong"/>
                <w:sz w:val="24"/>
                <w:u w:val="single"/>
              </w:rPr>
              <w:t>/(m</w:t>
            </w:r>
            <w:r>
              <w:rPr>
                <w:rFonts w:hint="eastAsia" w:ascii="SimSun, STSong" w:hAnsi="SimSun, STSong" w:eastAsia="SimSun, STSong"/>
                <w:sz w:val="24"/>
                <w:u w:val="single"/>
              </w:rPr>
              <w:t>·h)</w:t>
            </w:r>
          </w:p>
        </w:tc>
      </w:tr>
      <w:tr>
        <w:trPr/>
        <w:tc>
          <w:tcPr>
            <w:gridSpan w:val="4"/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水密性能： </w:t>
            </w:r>
          </w:p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最高未渗漏压差值为 </w:t>
            </w:r>
            <w:r>
              <w:rPr>
                <w:rFonts w:hint="eastAsia" w:ascii="SimSun, STSong" w:hAnsi="SimSun, STSong" w:eastAsia="SimSun, STSong"/>
                <w:sz w:val="24"/>
                <w:u w:val="single"/>
              </w:rPr>
              <w:t>     Pa</w:t>
            </w:r>
            <w:r>
              <w:rPr>
                <w:rFonts w:hint="eastAsia" w:ascii="SimSun, STSong" w:hAnsi="SimSun, STSong" w:eastAsia="SimSun, STSong"/>
                <w:sz w:val="24"/>
              </w:rPr>
              <w:t>（波动加压法）</w:t>
            </w:r>
          </w:p>
        </w:tc>
      </w:tr>
      <w:tr>
        <w:trPr/>
        <w:tc>
          <w:tcPr>
            <w:gridSpan w:val="4"/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抗风压性能：</w:t>
            </w:r>
          </w:p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变形检测压力差值P</w:t>
            </w:r>
            <w:r>
              <w:rPr>
                <w:rFonts w:hint="eastAsia" w:ascii="SimSun, STSong" w:hAnsi="SimSun, STSong" w:eastAsia="SimSun, STSong"/>
                <w:sz w:val="24"/>
              </w:rPr>
              <w:t>值为正压 </w:t>
            </w:r>
            <w:r>
              <w:rPr>
                <w:rFonts w:hint="eastAsia" w:ascii="SimSun, STSong" w:hAnsi="SimSun, STSong" w:eastAsia="SimSun, STSong"/>
                <w:sz w:val="24"/>
                <w:u w:val="single"/>
              </w:rPr>
              <w:t>       Pa</w:t>
            </w:r>
          </w:p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负压 </w:t>
            </w:r>
            <w:r>
              <w:rPr>
                <w:rFonts w:hint="eastAsia" w:ascii="SimSun, STSong" w:hAnsi="SimSun, STSong" w:eastAsia="SimSun, STSong"/>
                <w:sz w:val="24"/>
                <w:u w:val="single"/>
              </w:rPr>
              <w:t>       Pa</w:t>
            </w:r>
          </w:p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工程检测压力差值P</w:t>
            </w:r>
            <w:r>
              <w:rPr>
                <w:rFonts w:hint="eastAsia" w:ascii="SimSun, STSong" w:hAnsi="SimSun, STSong" w:eastAsia="SimSun, STSong"/>
                <w:sz w:val="24"/>
              </w:rPr>
              <w:t>值为正压 </w:t>
            </w:r>
            <w:r>
              <w:rPr>
                <w:rFonts w:hint="eastAsia" w:ascii="SimSun, STSong" w:hAnsi="SimSun, STSong" w:eastAsia="SimSun, STSong"/>
                <w:sz w:val="24"/>
                <w:u w:val="single"/>
              </w:rPr>
              <w:t>       Pa</w:t>
            </w:r>
          </w:p>
          <w:p>
            <w:pPr/>
            <w:r>
              <w:rPr>
                <w:rFonts w:hint="eastAsia" w:ascii="SimSun, STSong" w:hAnsi="SimSun, STSong" w:eastAsia="SimSun, STSong"/>
                <w:sz w:val="24"/>
              </w:rPr>
              <w:t>负压 </w:t>
            </w:r>
            <w:r>
              <w:rPr>
                <w:rFonts w:hint="eastAsia" w:ascii="SimSun, STSong" w:hAnsi="SimSun, STSong" w:eastAsia="SimSun, STSong"/>
                <w:sz w:val="24"/>
                <w:u w:val="single"/>
              </w:rPr>
              <w:t>       Pa</w:t>
            </w:r>
          </w:p>
        </w:tc>
      </w:tr>
    </w:tbl>
    <w:p>
      <w:pPr/>
      <w:r>
        <w:rPr>
          <w:rFonts w:hint="eastAsia"/>
        </w:rPr>
        <w:br/>
      </w:r>
    </w:p>
    <w:tbl>
      <w:tblPr/>
      <w:tblGrid>
        <w:gridCol w:w="9027"/>
      </w:tblGrid>
      <w:tr>
        <w:trPr/>
        <w:tc>
          <w:tcPr>
            <w:gridSpan w:val="2"/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 w:ascii="SimSun, STSong" w:hAnsi="SimSun, STSong" w:eastAsia="SimSun, STSong"/>
                <w:sz w:val="48"/>
              </w:rPr>
              <w:t>挠度-压力曲线</w:t>
            </w:r>
          </w:p>
          <w:p>
            <w:pPr/>
            <w:r>
              <w:rPr>
                <w:rFonts w:hint="eastAsia" w:ascii="SimSun, STSong" w:hAnsi="SimSun, STSong" w:eastAsia="SimSun, STSong"/>
                <w:sz w:val="21"/>
              </w:rPr>
              <w:t>     </w:t>
            </w:r>
          </w:p>
          <w:p>
            <w:pPr/>
            <w:r>
              <w:rPr>
                <w:rFonts w:hint="eastAsia"/>
              </w:rPr>
              <w:br/>
            </w:r>
          </w:p>
          <w:p>
            <w:pPr/>
            <w:r>
              <w:rPr>
                <w:rFonts w:hint="eastAsia"/>
              </w:rPr>
              <w:t>     </w:t>
            </w:r>
            <w:r>
              <w:drawing>
                <wp:inline distT="0" distB="0" distL="0" distR="0">
                  <wp:extent cx="5732145" cy="6388768"/>
                  <wp:effectExtent l="0" t="0" r="0" b="0"/>
                  <wp:docPr id="1" name="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"/>
                          <pic:cNvPicPr/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2145" cy="6388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/>
            <w:r>
              <w:rPr>
                <w:rFonts w:hint="eastAsia"/>
              </w:rPr>
              <w:br/>
            </w:r>
          </w:p>
        </w:tc>
      </w:tr>
      <w:tr>
        <w:trPr/>
        <w:tc>
          <w:tcPr>
            <w:tcBorders>
              <w:top w:val="single" w:sz="6"/>
              <w:left w:val="single" w:sz="6"/>
              <w:bottom w:val="single" w:sz="6"/>
              <w:right w:val="single" w:sz="6"/>
            </w:tcBorders>
          </w:tcPr>
          <w:p>
            <w:pPr/>
            <w:r>
              <w:rPr>
                <w:rFonts w:hint="eastAsia"/>
              </w:rPr>
              <w:br/>
            </w:r>
          </w:p>
          <w:p>
            <w:pPr/>
            <w:r>
              <w:rPr>
                <w:rFonts w:hint="eastAsia" w:ascii="SimSun, STSong" w:hAnsi="SimSun, STSong" w:eastAsia="SimSun, STSong"/>
                <w:sz w:val="48"/>
              </w:rPr>
              <w:t>窗型简图</w:t>
            </w:r>
          </w:p>
          <w:p>
            <w:pPr/>
            <w:r>
              <w:rPr>
                <w:rFonts w:hint="eastAsia" w:ascii="&quot;Times New Roman&quot;" w:hAnsi="&quot;Times New Roman&quot;" w:eastAsia="&quot;Times New Roman&quot;"/>
                <w:sz w:val="21"/>
              </w:rPr>
              <w:t>       </w:t>
            </w:r>
          </w:p>
          <w:p>
            <w:pPr/>
            <w:r>
              <w:rPr>
                <w:rFonts w:hint="eastAsia"/>
              </w:rPr>
              <w:br/>
            </w:r>
          </w:p>
          <w:p>
            <w:pPr/>
            <w:r>
              <w:rPr>
                <w:rFonts w:hint="eastAsia" w:ascii="&quot;Times New Roman&quot;" w:hAnsi="&quot;Times New Roman&quot;" w:eastAsia="&quot;Times New Roman&quot;"/>
                <w:sz w:val="24"/>
              </w:rPr>
              <w:t>窗型简图</w:t>
            </w:r>
          </w:p>
          <w:p>
            <w:pPr>
              <w:jc w:val="both"/>
            </w:pPr>
            <w:r>
              <w:drawing>
                <wp:inline distT="0" distB="0" distL="0" distR="0">
                  <wp:extent cx="5732145" cy="3917546"/>
                  <wp:effectExtent l="0" t="0" r="0" b="0"/>
                  <wp:docPr id="3" name="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2145" cy="39175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/>
            <w:r>
              <w:rPr>
                <w:rFonts w:hint="eastAsia"/>
              </w:rPr>
              <w:br/>
            </w:r>
          </w:p>
        </w:tc>
      </w:tr>
    </w:tbl>
    <w:p>
      <w:pPr/>
      <w:r>
        <w:rPr>
          <w:rFonts w:hint="eastAsia"/>
        </w:rPr>
        <w:br/>
      </w:r>
    </w:p>
    <w:p>
      <w:pPr/>
      <w:r>
        <w:rPr>
          <w:rFonts w:hint="eastAsia" w:ascii="SimSun, STSong" w:hAnsi="SimSun, STSong" w:eastAsia="SimSun, STSong"/>
          <w:sz w:val="21"/>
        </w:rPr>
        <w:t>报告声明：</w:t>
      </w:r>
    </w:p>
    <w:p>
      <w:pPr>
        <w:spacing w:line="319" w:lineRule="auto"/>
        <w:jc w:val="both"/>
      </w:pPr>
      <w:r>
        <w:rPr>
          <w:rFonts w:hint="eastAsia" w:ascii="SimSun, STSong" w:hAnsi="SimSun, STSong" w:eastAsia="SimSun, STSong"/>
          <w:sz w:val="21"/>
        </w:rPr>
        <w:t>1、报告无检测专用章、计量认证章及骑缝章无效。</w:t>
      </w:r>
    </w:p>
    <w:p>
      <w:pPr>
        <w:spacing w:line="319" w:lineRule="auto"/>
        <w:jc w:val="both"/>
      </w:pPr>
      <w:r>
        <w:rPr>
          <w:rFonts w:hint="eastAsia" w:ascii="SimSun, STSong" w:hAnsi="SimSun, STSong" w:eastAsia="SimSun, STSong"/>
          <w:sz w:val="21"/>
        </w:rPr>
        <w:t>2、报告涂改无效。复印报告未重新加盖以上三章无效。</w:t>
      </w:r>
    </w:p>
    <w:p>
      <w:pPr>
        <w:spacing w:line="319" w:lineRule="auto"/>
        <w:jc w:val="both"/>
      </w:pPr>
      <w:r>
        <w:rPr>
          <w:rFonts w:hint="eastAsia" w:ascii="SimSun, STSong" w:hAnsi="SimSun, STSong" w:eastAsia="SimSun, STSong"/>
          <w:sz w:val="21"/>
        </w:rPr>
        <w:t>3、报告无主检、审核、批准签字无效。</w:t>
      </w:r>
    </w:p>
    <w:p>
      <w:pPr>
        <w:spacing w:line="319" w:lineRule="auto"/>
        <w:jc w:val="both"/>
      </w:pPr>
      <w:r>
        <w:rPr>
          <w:rFonts w:hint="eastAsia" w:ascii="SimSun, STSong" w:hAnsi="SimSun, STSong" w:eastAsia="SimSun, STSong"/>
          <w:sz w:val="21"/>
        </w:rPr>
        <w:t>4、</w:t>
      </w:r>
      <w:r>
        <w:rPr>
          <w:rFonts w:hint="eastAsia" w:ascii="&quot;Times New Roman&quot;" w:hAnsi="&quot;Times New Roman&quot;" w:eastAsia="&quot;Times New Roman&quot;"/>
          <w:sz w:val="18"/>
        </w:rPr>
        <w:t>未经实验室书面批准，不得复制检测报告（完整复制除外）。</w:t>
      </w:r>
    </w:p>
    <w:p>
      <w:pPr>
        <w:spacing w:line="319" w:lineRule="auto"/>
        <w:jc w:val="both"/>
      </w:pPr>
      <w:r>
        <w:rPr>
          <w:rFonts w:hint="eastAsia" w:ascii="SimSun, STSong" w:hAnsi="SimSun, STSong" w:eastAsia="SimSun, STSong"/>
          <w:sz w:val="21"/>
        </w:rPr>
        <w:t>地址：XXXXXXXXXXXXXXXX     电话：XXXXXXXXXXXXXXXXX</w:t>
      </w:r>
    </w:p>
    <w:sectPr>
      <w:pgSz w:w="11906" w:h="16838"/>
      <w:pgMar w:top="1440" w:right="1800" w:bottom="1440" w:left="1800" w:header="851" w:footer="992" w:gutter="0"/>
    </w:sectPr>
  </w:body>
</w:document>
</file>

<file path=word/settings.xml><?xml version="1.0" encoding="utf-8"?>
<w:setting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compat>
    <w:doNotExpandShiftReturn/>
    <w:compatSetting w:name="overrideTableStyleFontSizeAndJustification" w:uri="http://schemas.microsoft.com/office/word" w:val="1"/>
    <w:compatSetting w:name="compatibilityMode" w:uri="http://schemas.microsoft.com/office/word" w:val="16"/>
  </w:compat>
</w:settings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pPr>
      <w:spacing w:before="0" w:beforeLines="0" w:after="0" w:afterLines="0" w:line="240"/>
      <w:jc w:val="both"/>
    </w:pPr>
    <w:rPr>
      <w:rFonts w:ascii="Calibri" w:hAnsi="Calibri" w:eastAsia="等线" w:cs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black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black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black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black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png" Type="http://schemas.openxmlformats.org/officeDocument/2006/relationships/image" Id="rId3"/>
    <Relationship Target="media/document_image_rId4.jpeg" Type="http://schemas.openxmlformats.org/officeDocument/2006/relationships/image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Company>百度在线网络技术有限公司</properties:Company>
  <properties:Application>百度文库</properties:Application>
  <properties:AppVersion>1.0</properties:AppVersion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:creator>xuming02</dc:creator>
  <cp:lastModifiedBy>xuming02</cp:lastModifiedBy>
</cp:coreProperties>
</file>